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7CC4E" w14:textId="77777777" w:rsidR="00316B2A" w:rsidRPr="00990FD6" w:rsidRDefault="00316B2A" w:rsidP="000B0263">
      <w:pPr>
        <w:rPr>
          <w:szCs w:val="20"/>
        </w:rPr>
      </w:pPr>
    </w:p>
    <w:p w14:paraId="4265A174" w14:textId="712E52C6" w:rsidR="005A42AD" w:rsidRDefault="005A42AD" w:rsidP="000B0263">
      <w:pPr>
        <w:rPr>
          <w:szCs w:val="20"/>
        </w:rPr>
      </w:pPr>
    </w:p>
    <w:p w14:paraId="6905512B" w14:textId="34657F97" w:rsidR="0040590C" w:rsidRPr="00990FD6" w:rsidRDefault="00123C9F" w:rsidP="00123C9F">
      <w:pPr>
        <w:pStyle w:val="Legenda"/>
        <w:rPr>
          <w:szCs w:val="20"/>
        </w:rPr>
      </w:pPr>
      <w:bookmarkStart w:id="0" w:name="_Ref450205804"/>
      <w:bookmarkStart w:id="1" w:name="_Ref450206147"/>
      <w:r w:rsidRPr="00990FD6">
        <w:rPr>
          <w:szCs w:val="20"/>
        </w:rPr>
        <w:t xml:space="preserve">Anexo </w:t>
      </w:r>
      <w:r w:rsidR="003D0AA0">
        <w:rPr>
          <w:szCs w:val="20"/>
        </w:rPr>
        <w:fldChar w:fldCharType="begin"/>
      </w:r>
      <w:r w:rsidR="003D0AA0">
        <w:rPr>
          <w:szCs w:val="20"/>
        </w:rPr>
        <w:instrText xml:space="preserve"> SEQ Anexo \* ROMAN </w:instrText>
      </w:r>
      <w:r w:rsidR="003D0AA0">
        <w:rPr>
          <w:szCs w:val="20"/>
        </w:rPr>
        <w:fldChar w:fldCharType="separate"/>
      </w:r>
      <w:r w:rsidR="00A333F8">
        <w:rPr>
          <w:szCs w:val="20"/>
        </w:rPr>
        <w:t>II</w:t>
      </w:r>
      <w:r w:rsidR="003D0AA0">
        <w:rPr>
          <w:szCs w:val="20"/>
        </w:rPr>
        <w:fldChar w:fldCharType="end"/>
      </w:r>
      <w:bookmarkEnd w:id="0"/>
      <w:r w:rsidR="0040590C" w:rsidRPr="00990FD6">
        <w:rPr>
          <w:szCs w:val="20"/>
        </w:rPr>
        <w:t>: Modelo de Declaração de Conhecimento do Local de Execução dos Serviços</w:t>
      </w:r>
      <w:bookmarkEnd w:id="1"/>
    </w:p>
    <w:p w14:paraId="0C07BF82" w14:textId="77777777" w:rsidR="0040590C" w:rsidRPr="00990FD6" w:rsidRDefault="0040590C" w:rsidP="0040590C">
      <w:pPr>
        <w:rPr>
          <w:szCs w:val="20"/>
        </w:rPr>
      </w:pPr>
    </w:p>
    <w:p w14:paraId="204A8C62" w14:textId="77777777" w:rsidR="0040590C" w:rsidRPr="00990FD6" w:rsidRDefault="0040590C" w:rsidP="0040590C">
      <w:pPr>
        <w:rPr>
          <w:szCs w:val="20"/>
        </w:rPr>
      </w:pPr>
    </w:p>
    <w:p w14:paraId="66F8613E" w14:textId="77777777" w:rsidR="00797B58" w:rsidRPr="00990FD6" w:rsidRDefault="00797B58" w:rsidP="0040590C">
      <w:pPr>
        <w:jc w:val="center"/>
        <w:rPr>
          <w:b/>
          <w:szCs w:val="20"/>
        </w:rPr>
      </w:pPr>
      <w:r w:rsidRPr="00990FD6">
        <w:rPr>
          <w:b/>
          <w:szCs w:val="20"/>
        </w:rPr>
        <w:t xml:space="preserve">MODELO DE DECLARAÇÃO DE </w:t>
      </w:r>
      <w:r w:rsidR="00883498" w:rsidRPr="00990FD6">
        <w:rPr>
          <w:b/>
          <w:szCs w:val="20"/>
        </w:rPr>
        <w:t>CONHECIMENTO DO LOCAL DE EXECUÇÃO DOS SERVIÇOS</w:t>
      </w:r>
    </w:p>
    <w:p w14:paraId="61B778F7" w14:textId="77777777" w:rsidR="00797B58" w:rsidRPr="00990FD6" w:rsidRDefault="00797B58" w:rsidP="00797B58">
      <w:pPr>
        <w:rPr>
          <w:szCs w:val="20"/>
        </w:rPr>
      </w:pPr>
    </w:p>
    <w:p w14:paraId="56A875B8" w14:textId="77777777" w:rsidR="00797B58" w:rsidRPr="00990FD6" w:rsidRDefault="00797B58" w:rsidP="00797B58">
      <w:pPr>
        <w:rPr>
          <w:szCs w:val="20"/>
        </w:rPr>
      </w:pPr>
    </w:p>
    <w:p w14:paraId="17B8F374" w14:textId="77777777" w:rsidR="00797B58" w:rsidRPr="00990FD6" w:rsidRDefault="00797B58" w:rsidP="00797B58">
      <w:pPr>
        <w:rPr>
          <w:szCs w:val="20"/>
        </w:rPr>
      </w:pPr>
      <w:r w:rsidRPr="00990FD6">
        <w:rPr>
          <w:szCs w:val="20"/>
        </w:rPr>
        <w:t xml:space="preserve">A Licitante </w:t>
      </w:r>
      <w:r w:rsidRPr="00990FD6">
        <w:rPr>
          <w:szCs w:val="20"/>
          <w:u w:val="single"/>
        </w:rPr>
        <w:t>(NOME DA EMPRESA)</w:t>
      </w:r>
      <w:r w:rsidRPr="00990FD6">
        <w:rPr>
          <w:szCs w:val="20"/>
        </w:rPr>
        <w:t xml:space="preserve">, inscrita no CNPJ/MF nº </w:t>
      </w:r>
      <w:r w:rsidRPr="00990FD6">
        <w:rPr>
          <w:szCs w:val="20"/>
          <w:u w:val="single"/>
        </w:rPr>
        <w:t>(CNPJ DA EMPRESA)</w:t>
      </w:r>
      <w:r w:rsidRPr="00990FD6">
        <w:rPr>
          <w:szCs w:val="20"/>
        </w:rPr>
        <w:t xml:space="preserve">, por seu representante legal (ou responsável técnico) abaixo assinado, declara, sob as penalidades da lei, de que </w:t>
      </w:r>
      <w:r w:rsidR="00883498" w:rsidRPr="00990FD6">
        <w:rPr>
          <w:szCs w:val="20"/>
        </w:rPr>
        <w:t xml:space="preserve">conhece </w:t>
      </w:r>
      <w:r w:rsidRPr="00990FD6">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990FD6">
        <w:rPr>
          <w:szCs w:val="20"/>
        </w:rPr>
        <w:t>.</w:t>
      </w:r>
    </w:p>
    <w:p w14:paraId="2D607A4A" w14:textId="77777777" w:rsidR="00797B58" w:rsidRPr="00990FD6" w:rsidRDefault="00797B58" w:rsidP="00797B58">
      <w:pPr>
        <w:rPr>
          <w:szCs w:val="20"/>
        </w:rPr>
      </w:pPr>
    </w:p>
    <w:p w14:paraId="694037DB" w14:textId="77777777" w:rsidR="00797B58" w:rsidRPr="00990FD6" w:rsidRDefault="00797B58" w:rsidP="00797B58">
      <w:pPr>
        <w:rPr>
          <w:szCs w:val="20"/>
        </w:rPr>
      </w:pPr>
    </w:p>
    <w:p w14:paraId="5FABB7A1" w14:textId="77777777" w:rsidR="00797B58" w:rsidRPr="00990FD6" w:rsidRDefault="00C73BD1" w:rsidP="00797B58">
      <w:pPr>
        <w:rPr>
          <w:rFonts w:eastAsia="Arial Unicode MS"/>
          <w:szCs w:val="20"/>
        </w:rPr>
      </w:pPr>
      <w:r>
        <w:rPr>
          <w:szCs w:val="20"/>
        </w:rPr>
        <w:t>Cidade, ___/___/_____</w:t>
      </w:r>
    </w:p>
    <w:p w14:paraId="59B08AFB" w14:textId="77777777" w:rsidR="00797B58" w:rsidRPr="00990FD6" w:rsidRDefault="00797B58" w:rsidP="00797B58">
      <w:pPr>
        <w:rPr>
          <w:szCs w:val="20"/>
        </w:rPr>
      </w:pPr>
    </w:p>
    <w:p w14:paraId="64D0A3CF" w14:textId="77777777" w:rsidR="00797B58" w:rsidRPr="00990FD6" w:rsidRDefault="00797B58" w:rsidP="00797B58">
      <w:pPr>
        <w:rPr>
          <w:szCs w:val="20"/>
        </w:rPr>
      </w:pPr>
      <w:r w:rsidRPr="00990FD6">
        <w:rPr>
          <w:szCs w:val="20"/>
        </w:rPr>
        <w:t>____________________________________</w:t>
      </w:r>
    </w:p>
    <w:p w14:paraId="33293A3B" w14:textId="77777777" w:rsidR="00797B58" w:rsidRPr="00990FD6" w:rsidRDefault="00797B58" w:rsidP="00797B58">
      <w:pPr>
        <w:rPr>
          <w:szCs w:val="20"/>
        </w:rPr>
      </w:pPr>
      <w:r w:rsidRPr="00990FD6">
        <w:rPr>
          <w:szCs w:val="20"/>
        </w:rPr>
        <w:t>Assinatura do representante legal</w:t>
      </w:r>
    </w:p>
    <w:p w14:paraId="4FABB0D7" w14:textId="77777777" w:rsidR="00797B58" w:rsidRPr="00990FD6" w:rsidRDefault="00797B58" w:rsidP="00797B58">
      <w:pPr>
        <w:rPr>
          <w:szCs w:val="20"/>
        </w:rPr>
      </w:pPr>
    </w:p>
    <w:p w14:paraId="08AC05EB" w14:textId="77777777" w:rsidR="00797B58" w:rsidRPr="00990FD6" w:rsidRDefault="00797B58" w:rsidP="00797B58">
      <w:pPr>
        <w:rPr>
          <w:rFonts w:eastAsia="Arial Unicode MS"/>
          <w:szCs w:val="20"/>
        </w:rPr>
      </w:pPr>
      <w:r w:rsidRPr="00990FD6">
        <w:rPr>
          <w:szCs w:val="20"/>
        </w:rPr>
        <w:t>Nome: _____________________________</w:t>
      </w:r>
    </w:p>
    <w:p w14:paraId="4A6BCBBB" w14:textId="77777777" w:rsidR="00797B58" w:rsidRPr="00990FD6" w:rsidRDefault="00797B58" w:rsidP="00797B58">
      <w:pPr>
        <w:rPr>
          <w:szCs w:val="20"/>
        </w:rPr>
      </w:pPr>
    </w:p>
    <w:p w14:paraId="2473AA17" w14:textId="77777777" w:rsidR="00797B58" w:rsidRPr="00990FD6" w:rsidRDefault="00797B58" w:rsidP="00797B58">
      <w:pPr>
        <w:rPr>
          <w:szCs w:val="20"/>
        </w:rPr>
      </w:pPr>
      <w:r w:rsidRPr="00990FD6">
        <w:rPr>
          <w:szCs w:val="20"/>
        </w:rPr>
        <w:t>Função: ____________________________</w:t>
      </w:r>
    </w:p>
    <w:p w14:paraId="0450F014" w14:textId="77777777" w:rsidR="00797B58" w:rsidRPr="00990FD6" w:rsidRDefault="00797B58" w:rsidP="00797B58">
      <w:pPr>
        <w:rPr>
          <w:szCs w:val="20"/>
        </w:rPr>
      </w:pPr>
    </w:p>
    <w:p w14:paraId="6DC9C00D" w14:textId="176382C0" w:rsidR="00FD2033" w:rsidRPr="00990FD6" w:rsidRDefault="00FD2033" w:rsidP="00073517">
      <w:pPr>
        <w:pStyle w:val="Legenda"/>
        <w:jc w:val="both"/>
        <w:rPr>
          <w:szCs w:val="20"/>
        </w:rPr>
      </w:pPr>
      <w:bookmarkStart w:id="2" w:name="_GoBack"/>
      <w:bookmarkEnd w:id="2"/>
    </w:p>
    <w:sectPr w:rsidR="00FD2033" w:rsidRPr="00990FD6" w:rsidSect="00073517">
      <w:headerReference w:type="default" r:id="rId8"/>
      <w:footerReference w:type="default" r:id="rId9"/>
      <w:pgSz w:w="11906" w:h="16838"/>
      <w:pgMar w:top="1760" w:right="902" w:bottom="1418" w:left="1418" w:header="1704" w:footer="720" w:gutter="0"/>
      <w:pgBorders w:offsetFrom="page">
        <w:top w:val="single" w:sz="4" w:space="26" w:color="000000"/>
        <w:left w:val="single" w:sz="4" w:space="24" w:color="000000"/>
        <w:bottom w:val="single" w:sz="4" w:space="31" w:color="000000"/>
        <w:right w:val="single" w:sz="4" w:space="24" w:color="00000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3477E" w14:textId="77777777" w:rsidR="004E4B1F" w:rsidRDefault="004E4B1F" w:rsidP="00A507E3">
      <w:r>
        <w:separator/>
      </w:r>
    </w:p>
  </w:endnote>
  <w:endnote w:type="continuationSeparator" w:id="0">
    <w:p w14:paraId="3D3EE3BD" w14:textId="77777777" w:rsidR="004E4B1F" w:rsidRDefault="004E4B1F"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7938545"/>
      <w:docPartObj>
        <w:docPartGallery w:val="Page Numbers (Bottom of Page)"/>
        <w:docPartUnique/>
      </w:docPartObj>
    </w:sdtPr>
    <w:sdtContent>
      <w:p w14:paraId="2D6F9961" w14:textId="77777777" w:rsidR="008579EF" w:rsidRDefault="008579EF">
        <w:pPr>
          <w:pStyle w:val="Rodap"/>
          <w:jc w:val="right"/>
        </w:pPr>
        <w:r>
          <w:fldChar w:fldCharType="begin"/>
        </w:r>
        <w:r>
          <w:instrText>PAGE   \* MERGEFORMAT</w:instrText>
        </w:r>
        <w:r>
          <w:fldChar w:fldCharType="separate"/>
        </w:r>
        <w:r>
          <w:rPr>
            <w:noProof/>
          </w:rPr>
          <w:t>54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9BB26" w14:textId="77777777" w:rsidR="004E4B1F" w:rsidRDefault="004E4B1F" w:rsidP="00A507E3">
      <w:r>
        <w:separator/>
      </w:r>
    </w:p>
  </w:footnote>
  <w:footnote w:type="continuationSeparator" w:id="0">
    <w:p w14:paraId="721C5D09" w14:textId="77777777" w:rsidR="004E4B1F" w:rsidRDefault="004E4B1F"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513"/>
    </w:tblGrid>
    <w:tr w:rsidR="008579EF" w:rsidRPr="004D2710" w14:paraId="76652752" w14:textId="77777777" w:rsidTr="004D2710">
      <w:tc>
        <w:tcPr>
          <w:tcW w:w="2552" w:type="dxa"/>
          <w:vAlign w:val="center"/>
        </w:tcPr>
        <w:p w14:paraId="6C83DDEE" w14:textId="77777777" w:rsidR="008579EF" w:rsidRPr="004D2710" w:rsidRDefault="008579EF" w:rsidP="004D2710">
          <w:pPr>
            <w:pStyle w:val="Cabealho"/>
            <w:jc w:val="center"/>
            <w:rPr>
              <w:sz w:val="24"/>
            </w:rPr>
          </w:pPr>
          <w:r>
            <w:rPr>
              <w:noProof/>
              <w:lang w:eastAsia="pt-BR"/>
            </w:rPr>
            <w:drawing>
              <wp:inline distT="0" distB="0" distL="0" distR="0" wp14:anchorId="228AC65D" wp14:editId="40E8ACC3">
                <wp:extent cx="1449781" cy="451338"/>
                <wp:effectExtent l="0" t="0" r="0"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470131" cy="457673"/>
                        </a:xfrm>
                        <a:prstGeom prst="rect">
                          <a:avLst/>
                        </a:prstGeom>
                        <a:ln>
                          <a:noFill/>
                        </a:ln>
                      </pic:spPr>
                    </pic:pic>
                  </a:graphicData>
                </a:graphic>
              </wp:inline>
            </w:drawing>
          </w:r>
        </w:p>
      </w:tc>
      <w:tc>
        <w:tcPr>
          <w:tcW w:w="7513" w:type="dxa"/>
          <w:vAlign w:val="center"/>
        </w:tcPr>
        <w:p w14:paraId="19E5E402" w14:textId="77777777" w:rsidR="008579EF" w:rsidRPr="00DC6128" w:rsidRDefault="008579EF" w:rsidP="004D2710">
          <w:pPr>
            <w:pStyle w:val="Cabealho"/>
            <w:jc w:val="left"/>
            <w:rPr>
              <w:b/>
              <w:szCs w:val="20"/>
            </w:rPr>
          </w:pPr>
          <w:r w:rsidRPr="00DC6128">
            <w:rPr>
              <w:b/>
              <w:szCs w:val="20"/>
            </w:rPr>
            <w:t>Ministério do Desenvolvimento Regional</w:t>
          </w:r>
        </w:p>
        <w:p w14:paraId="2368CD9C" w14:textId="77777777" w:rsidR="008579EF" w:rsidRPr="00DC6128" w:rsidRDefault="008579EF" w:rsidP="004D2710">
          <w:pPr>
            <w:pStyle w:val="Cabealho"/>
            <w:jc w:val="left"/>
            <w:rPr>
              <w:b/>
              <w:szCs w:val="20"/>
            </w:rPr>
          </w:pPr>
          <w:r w:rsidRPr="00DC6128">
            <w:rPr>
              <w:b/>
              <w:szCs w:val="20"/>
            </w:rPr>
            <w:t>Companhia de Desenvolvimento dos Vales do São Francisco e do Parnaíba</w:t>
          </w:r>
        </w:p>
        <w:p w14:paraId="06A4ABF2" w14:textId="32FF3E3D" w:rsidR="008579EF" w:rsidRPr="004D2710" w:rsidRDefault="008579EF" w:rsidP="004D2710">
          <w:pPr>
            <w:pStyle w:val="Cabealho"/>
            <w:jc w:val="left"/>
            <w:rPr>
              <w:sz w:val="24"/>
            </w:rPr>
          </w:pPr>
          <w:r>
            <w:rPr>
              <w:b/>
              <w:szCs w:val="20"/>
            </w:rPr>
            <w:t>4ª Superintendência Regional</w:t>
          </w:r>
        </w:p>
      </w:tc>
    </w:tr>
  </w:tbl>
  <w:p w14:paraId="21A26EC6" w14:textId="77777777" w:rsidR="008579EF" w:rsidRPr="00A507E3" w:rsidRDefault="008579EF" w:rsidP="004D2710">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1A9C269C"/>
    <w:lvl w:ilvl="0" w:tplc="B20AA69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2161" w:hanging="360"/>
      </w:pPr>
      <w:rPr>
        <w:rFonts w:ascii="Courier New" w:hAnsi="Courier New" w:hint="default"/>
      </w:rPr>
    </w:lvl>
    <w:lvl w:ilvl="1" w:tplc="04160003" w:tentative="1">
      <w:start w:val="1"/>
      <w:numFmt w:val="bullet"/>
      <w:lvlText w:val="o"/>
      <w:lvlJc w:val="left"/>
      <w:pPr>
        <w:ind w:left="2881" w:hanging="360"/>
      </w:pPr>
      <w:rPr>
        <w:rFonts w:ascii="Courier New" w:hAnsi="Courier New" w:cs="Courier New" w:hint="default"/>
      </w:rPr>
    </w:lvl>
    <w:lvl w:ilvl="2" w:tplc="04160005" w:tentative="1">
      <w:start w:val="1"/>
      <w:numFmt w:val="bullet"/>
      <w:lvlText w:val=""/>
      <w:lvlJc w:val="left"/>
      <w:pPr>
        <w:ind w:left="3601" w:hanging="360"/>
      </w:pPr>
      <w:rPr>
        <w:rFonts w:ascii="Wingdings" w:hAnsi="Wingdings" w:hint="default"/>
      </w:rPr>
    </w:lvl>
    <w:lvl w:ilvl="3" w:tplc="04160001" w:tentative="1">
      <w:start w:val="1"/>
      <w:numFmt w:val="bullet"/>
      <w:lvlText w:val=""/>
      <w:lvlJc w:val="left"/>
      <w:pPr>
        <w:ind w:left="4321" w:hanging="360"/>
      </w:pPr>
      <w:rPr>
        <w:rFonts w:ascii="Symbol" w:hAnsi="Symbol" w:hint="default"/>
      </w:rPr>
    </w:lvl>
    <w:lvl w:ilvl="4" w:tplc="04160003" w:tentative="1">
      <w:start w:val="1"/>
      <w:numFmt w:val="bullet"/>
      <w:lvlText w:val="o"/>
      <w:lvlJc w:val="left"/>
      <w:pPr>
        <w:ind w:left="5041" w:hanging="360"/>
      </w:pPr>
      <w:rPr>
        <w:rFonts w:ascii="Courier New" w:hAnsi="Courier New" w:cs="Courier New" w:hint="default"/>
      </w:rPr>
    </w:lvl>
    <w:lvl w:ilvl="5" w:tplc="04160005" w:tentative="1">
      <w:start w:val="1"/>
      <w:numFmt w:val="bullet"/>
      <w:lvlText w:val=""/>
      <w:lvlJc w:val="left"/>
      <w:pPr>
        <w:ind w:left="5761" w:hanging="360"/>
      </w:pPr>
      <w:rPr>
        <w:rFonts w:ascii="Wingdings" w:hAnsi="Wingdings" w:hint="default"/>
      </w:rPr>
    </w:lvl>
    <w:lvl w:ilvl="6" w:tplc="04160001" w:tentative="1">
      <w:start w:val="1"/>
      <w:numFmt w:val="bullet"/>
      <w:lvlText w:val=""/>
      <w:lvlJc w:val="left"/>
      <w:pPr>
        <w:ind w:left="6481" w:hanging="360"/>
      </w:pPr>
      <w:rPr>
        <w:rFonts w:ascii="Symbol" w:hAnsi="Symbol" w:hint="default"/>
      </w:rPr>
    </w:lvl>
    <w:lvl w:ilvl="7" w:tplc="04160003" w:tentative="1">
      <w:start w:val="1"/>
      <w:numFmt w:val="bullet"/>
      <w:lvlText w:val="o"/>
      <w:lvlJc w:val="left"/>
      <w:pPr>
        <w:ind w:left="7201" w:hanging="360"/>
      </w:pPr>
      <w:rPr>
        <w:rFonts w:ascii="Courier New" w:hAnsi="Courier New" w:cs="Courier New" w:hint="default"/>
      </w:rPr>
    </w:lvl>
    <w:lvl w:ilvl="8" w:tplc="04160005" w:tentative="1">
      <w:start w:val="1"/>
      <w:numFmt w:val="bullet"/>
      <w:lvlText w:val=""/>
      <w:lvlJc w:val="left"/>
      <w:pPr>
        <w:ind w:left="7921" w:hanging="360"/>
      </w:pPr>
      <w:rPr>
        <w:rFonts w:ascii="Wingdings" w:hAnsi="Wingdings" w:hint="default"/>
      </w:rPr>
    </w:lvl>
  </w:abstractNum>
  <w:abstractNum w:abstractNumId="7" w15:restartNumberingAfterBreak="0">
    <w:nsid w:val="09A2378F"/>
    <w:multiLevelType w:val="multilevel"/>
    <w:tmpl w:val="07E65D7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A267AD4"/>
    <w:multiLevelType w:val="hybridMultilevel"/>
    <w:tmpl w:val="E7C63E66"/>
    <w:lvl w:ilvl="0" w:tplc="3BB88BCA">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10720B5B"/>
    <w:multiLevelType w:val="hybridMultilevel"/>
    <w:tmpl w:val="C9C6339C"/>
    <w:lvl w:ilvl="0" w:tplc="9BD8464A">
      <w:start w:val="1"/>
      <w:numFmt w:val="lowerLetter"/>
      <w:lvlText w:val="%1)"/>
      <w:lvlJc w:val="left"/>
      <w:pPr>
        <w:ind w:left="1211" w:hanging="360"/>
      </w:pPr>
      <w:rPr>
        <w:rFonts w:ascii="Arial" w:hAnsi="Arial" w:cs="Arial" w:hint="default"/>
        <w:b w:val="0"/>
        <w:i w:val="0"/>
        <w:sz w:val="20"/>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1" w15:restartNumberingAfterBreak="0">
    <w:nsid w:val="15120A80"/>
    <w:multiLevelType w:val="hybridMultilevel"/>
    <w:tmpl w:val="1B922648"/>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63DED438">
      <w:start w:val="1"/>
      <w:numFmt w:val="bullet"/>
      <w:lvlText w:val="-"/>
      <w:lvlJc w:val="left"/>
      <w:pPr>
        <w:ind w:left="2160" w:hanging="180"/>
      </w:pPr>
      <w:rPr>
        <w:rFonts w:ascii="Courier New" w:hAnsi="Courier New" w:hint="default"/>
      </w:r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6EB73A5"/>
    <w:multiLevelType w:val="multilevel"/>
    <w:tmpl w:val="38F6B7A2"/>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13" w15:restartNumberingAfterBreak="0">
    <w:nsid w:val="1D465052"/>
    <w:multiLevelType w:val="hybridMultilevel"/>
    <w:tmpl w:val="3BB4FD10"/>
    <w:lvl w:ilvl="0" w:tplc="04160001">
      <w:start w:val="1"/>
      <w:numFmt w:val="bullet"/>
      <w:lvlText w:val=""/>
      <w:lvlJc w:val="left"/>
      <w:pPr>
        <w:ind w:left="2487" w:hanging="360"/>
      </w:pPr>
      <w:rPr>
        <w:rFonts w:ascii="Symbol" w:hAnsi="Symbol"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14" w15:restartNumberingAfterBreak="0">
    <w:nsid w:val="1E3B039E"/>
    <w:multiLevelType w:val="hybridMultilevel"/>
    <w:tmpl w:val="C8C2730C"/>
    <w:lvl w:ilvl="0" w:tplc="63DED438">
      <w:start w:val="1"/>
      <w:numFmt w:val="bullet"/>
      <w:lvlText w:val="-"/>
      <w:lvlJc w:val="left"/>
      <w:pPr>
        <w:ind w:left="2497" w:hanging="360"/>
      </w:pPr>
      <w:rPr>
        <w:rFonts w:ascii="Courier New" w:hAnsi="Courier New" w:hint="default"/>
      </w:rPr>
    </w:lvl>
    <w:lvl w:ilvl="1" w:tplc="04160003" w:tentative="1">
      <w:start w:val="1"/>
      <w:numFmt w:val="bullet"/>
      <w:lvlText w:val="o"/>
      <w:lvlJc w:val="left"/>
      <w:pPr>
        <w:ind w:left="3217" w:hanging="360"/>
      </w:pPr>
      <w:rPr>
        <w:rFonts w:ascii="Courier New" w:hAnsi="Courier New" w:cs="Courier New" w:hint="default"/>
      </w:rPr>
    </w:lvl>
    <w:lvl w:ilvl="2" w:tplc="04160005" w:tentative="1">
      <w:start w:val="1"/>
      <w:numFmt w:val="bullet"/>
      <w:lvlText w:val=""/>
      <w:lvlJc w:val="left"/>
      <w:pPr>
        <w:ind w:left="3937" w:hanging="360"/>
      </w:pPr>
      <w:rPr>
        <w:rFonts w:ascii="Wingdings" w:hAnsi="Wingdings" w:hint="default"/>
      </w:rPr>
    </w:lvl>
    <w:lvl w:ilvl="3" w:tplc="04160001" w:tentative="1">
      <w:start w:val="1"/>
      <w:numFmt w:val="bullet"/>
      <w:lvlText w:val=""/>
      <w:lvlJc w:val="left"/>
      <w:pPr>
        <w:ind w:left="4657" w:hanging="360"/>
      </w:pPr>
      <w:rPr>
        <w:rFonts w:ascii="Symbol" w:hAnsi="Symbol" w:hint="default"/>
      </w:rPr>
    </w:lvl>
    <w:lvl w:ilvl="4" w:tplc="04160003" w:tentative="1">
      <w:start w:val="1"/>
      <w:numFmt w:val="bullet"/>
      <w:lvlText w:val="o"/>
      <w:lvlJc w:val="left"/>
      <w:pPr>
        <w:ind w:left="5377" w:hanging="360"/>
      </w:pPr>
      <w:rPr>
        <w:rFonts w:ascii="Courier New" w:hAnsi="Courier New" w:cs="Courier New" w:hint="default"/>
      </w:rPr>
    </w:lvl>
    <w:lvl w:ilvl="5" w:tplc="04160005" w:tentative="1">
      <w:start w:val="1"/>
      <w:numFmt w:val="bullet"/>
      <w:lvlText w:val=""/>
      <w:lvlJc w:val="left"/>
      <w:pPr>
        <w:ind w:left="6097" w:hanging="360"/>
      </w:pPr>
      <w:rPr>
        <w:rFonts w:ascii="Wingdings" w:hAnsi="Wingdings" w:hint="default"/>
      </w:rPr>
    </w:lvl>
    <w:lvl w:ilvl="6" w:tplc="04160001" w:tentative="1">
      <w:start w:val="1"/>
      <w:numFmt w:val="bullet"/>
      <w:lvlText w:val=""/>
      <w:lvlJc w:val="left"/>
      <w:pPr>
        <w:ind w:left="6817" w:hanging="360"/>
      </w:pPr>
      <w:rPr>
        <w:rFonts w:ascii="Symbol" w:hAnsi="Symbol" w:hint="default"/>
      </w:rPr>
    </w:lvl>
    <w:lvl w:ilvl="7" w:tplc="04160003" w:tentative="1">
      <w:start w:val="1"/>
      <w:numFmt w:val="bullet"/>
      <w:lvlText w:val="o"/>
      <w:lvlJc w:val="left"/>
      <w:pPr>
        <w:ind w:left="7537" w:hanging="360"/>
      </w:pPr>
      <w:rPr>
        <w:rFonts w:ascii="Courier New" w:hAnsi="Courier New" w:cs="Courier New" w:hint="default"/>
      </w:rPr>
    </w:lvl>
    <w:lvl w:ilvl="8" w:tplc="04160005" w:tentative="1">
      <w:start w:val="1"/>
      <w:numFmt w:val="bullet"/>
      <w:lvlText w:val=""/>
      <w:lvlJc w:val="left"/>
      <w:pPr>
        <w:ind w:left="8257" w:hanging="360"/>
      </w:pPr>
      <w:rPr>
        <w:rFonts w:ascii="Wingdings" w:hAnsi="Wingdings" w:hint="default"/>
      </w:rPr>
    </w:lvl>
  </w:abstractNum>
  <w:abstractNum w:abstractNumId="15" w15:restartNumberingAfterBreak="0">
    <w:nsid w:val="202010A7"/>
    <w:multiLevelType w:val="hybridMultilevel"/>
    <w:tmpl w:val="F81E3CAA"/>
    <w:lvl w:ilvl="0" w:tplc="63DED438">
      <w:start w:val="1"/>
      <w:numFmt w:val="bullet"/>
      <w:lvlText w:val="-"/>
      <w:lvlJc w:val="left"/>
      <w:pPr>
        <w:ind w:left="1002" w:hanging="360"/>
      </w:pPr>
      <w:rPr>
        <w:rFonts w:ascii="Courier New" w:hAnsi="Courier New" w:hint="default"/>
      </w:rPr>
    </w:lvl>
    <w:lvl w:ilvl="1" w:tplc="04160003" w:tentative="1">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DCC4E7B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A0227C"/>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E9F475E"/>
    <w:multiLevelType w:val="hybridMultilevel"/>
    <w:tmpl w:val="CA1C2C22"/>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27F610B"/>
    <w:multiLevelType w:val="hybridMultilevel"/>
    <w:tmpl w:val="37949B82"/>
    <w:lvl w:ilvl="0" w:tplc="04160017">
      <w:start w:val="1"/>
      <w:numFmt w:val="lowerLetter"/>
      <w:lvlText w:val="%1)"/>
      <w:lvlJc w:val="left"/>
      <w:pPr>
        <w:ind w:left="720" w:hanging="360"/>
      </w:pPr>
      <w:rPr>
        <w:rFonts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4304324"/>
    <w:multiLevelType w:val="hybridMultilevel"/>
    <w:tmpl w:val="1B64140E"/>
    <w:lvl w:ilvl="0" w:tplc="8D1CCC60">
      <w:start w:val="1"/>
      <w:numFmt w:val="decimal"/>
      <w:lvlText w:val="b.%1)"/>
      <w:lvlJc w:val="left"/>
      <w:pPr>
        <w:ind w:left="1850" w:hanging="360"/>
      </w:pPr>
      <w:rPr>
        <w:rFonts w:hint="default"/>
      </w:rPr>
    </w:lvl>
    <w:lvl w:ilvl="1" w:tplc="04160019" w:tentative="1">
      <w:start w:val="1"/>
      <w:numFmt w:val="lowerLetter"/>
      <w:lvlText w:val="%2."/>
      <w:lvlJc w:val="left"/>
      <w:pPr>
        <w:ind w:left="2570" w:hanging="360"/>
      </w:pPr>
    </w:lvl>
    <w:lvl w:ilvl="2" w:tplc="0416001B" w:tentative="1">
      <w:start w:val="1"/>
      <w:numFmt w:val="lowerRoman"/>
      <w:lvlText w:val="%3."/>
      <w:lvlJc w:val="right"/>
      <w:pPr>
        <w:ind w:left="3290" w:hanging="180"/>
      </w:pPr>
    </w:lvl>
    <w:lvl w:ilvl="3" w:tplc="0416000F" w:tentative="1">
      <w:start w:val="1"/>
      <w:numFmt w:val="decimal"/>
      <w:lvlText w:val="%4."/>
      <w:lvlJc w:val="left"/>
      <w:pPr>
        <w:ind w:left="4010" w:hanging="360"/>
      </w:pPr>
    </w:lvl>
    <w:lvl w:ilvl="4" w:tplc="04160019" w:tentative="1">
      <w:start w:val="1"/>
      <w:numFmt w:val="lowerLetter"/>
      <w:lvlText w:val="%5."/>
      <w:lvlJc w:val="left"/>
      <w:pPr>
        <w:ind w:left="4730" w:hanging="360"/>
      </w:pPr>
    </w:lvl>
    <w:lvl w:ilvl="5" w:tplc="0416001B" w:tentative="1">
      <w:start w:val="1"/>
      <w:numFmt w:val="lowerRoman"/>
      <w:lvlText w:val="%6."/>
      <w:lvlJc w:val="right"/>
      <w:pPr>
        <w:ind w:left="5450" w:hanging="180"/>
      </w:pPr>
    </w:lvl>
    <w:lvl w:ilvl="6" w:tplc="0416000F" w:tentative="1">
      <w:start w:val="1"/>
      <w:numFmt w:val="decimal"/>
      <w:lvlText w:val="%7."/>
      <w:lvlJc w:val="left"/>
      <w:pPr>
        <w:ind w:left="6170" w:hanging="360"/>
      </w:pPr>
    </w:lvl>
    <w:lvl w:ilvl="7" w:tplc="04160019" w:tentative="1">
      <w:start w:val="1"/>
      <w:numFmt w:val="lowerLetter"/>
      <w:lvlText w:val="%8."/>
      <w:lvlJc w:val="left"/>
      <w:pPr>
        <w:ind w:left="6890" w:hanging="360"/>
      </w:pPr>
    </w:lvl>
    <w:lvl w:ilvl="8" w:tplc="0416001B" w:tentative="1">
      <w:start w:val="1"/>
      <w:numFmt w:val="lowerRoman"/>
      <w:lvlText w:val="%9."/>
      <w:lvlJc w:val="right"/>
      <w:pPr>
        <w:ind w:left="7610" w:hanging="180"/>
      </w:pPr>
    </w:lvl>
  </w:abstractNum>
  <w:abstractNum w:abstractNumId="23" w15:restartNumberingAfterBreak="0">
    <w:nsid w:val="3595417A"/>
    <w:multiLevelType w:val="multilevel"/>
    <w:tmpl w:val="BA1C3792"/>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38972BEC"/>
    <w:multiLevelType w:val="hybridMultilevel"/>
    <w:tmpl w:val="B3926DDA"/>
    <w:lvl w:ilvl="0" w:tplc="A438A86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9593C06"/>
    <w:multiLevelType w:val="hybridMultilevel"/>
    <w:tmpl w:val="DA9AFB12"/>
    <w:lvl w:ilvl="0" w:tplc="DBC6E7E8">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B0625A6"/>
    <w:multiLevelType w:val="hybridMultilevel"/>
    <w:tmpl w:val="C48820BC"/>
    <w:lvl w:ilvl="0" w:tplc="277624C6">
      <w:start w:val="1"/>
      <w:numFmt w:val="lowerLetter"/>
      <w:lvlText w:val="%1)"/>
      <w:lvlJc w:val="left"/>
      <w:pPr>
        <w:ind w:left="1514" w:hanging="360"/>
      </w:pPr>
      <w:rPr>
        <w:rFonts w:ascii="Arial" w:hAnsi="Arial" w:hint="default"/>
        <w:b w:val="0"/>
        <w:i w:val="0"/>
        <w:sz w:val="20"/>
        <w:szCs w:val="20"/>
      </w:rPr>
    </w:lvl>
    <w:lvl w:ilvl="1" w:tplc="04160019" w:tentative="1">
      <w:start w:val="1"/>
      <w:numFmt w:val="lowerLetter"/>
      <w:lvlText w:val="%2."/>
      <w:lvlJc w:val="left"/>
      <w:pPr>
        <w:ind w:left="2234" w:hanging="360"/>
      </w:pPr>
    </w:lvl>
    <w:lvl w:ilvl="2" w:tplc="0416001B" w:tentative="1">
      <w:start w:val="1"/>
      <w:numFmt w:val="lowerRoman"/>
      <w:lvlText w:val="%3."/>
      <w:lvlJc w:val="right"/>
      <w:pPr>
        <w:ind w:left="2954" w:hanging="180"/>
      </w:pPr>
    </w:lvl>
    <w:lvl w:ilvl="3" w:tplc="0416000F" w:tentative="1">
      <w:start w:val="1"/>
      <w:numFmt w:val="decimal"/>
      <w:lvlText w:val="%4."/>
      <w:lvlJc w:val="left"/>
      <w:pPr>
        <w:ind w:left="3674" w:hanging="360"/>
      </w:pPr>
    </w:lvl>
    <w:lvl w:ilvl="4" w:tplc="04160019" w:tentative="1">
      <w:start w:val="1"/>
      <w:numFmt w:val="lowerLetter"/>
      <w:lvlText w:val="%5."/>
      <w:lvlJc w:val="left"/>
      <w:pPr>
        <w:ind w:left="4394" w:hanging="360"/>
      </w:pPr>
    </w:lvl>
    <w:lvl w:ilvl="5" w:tplc="0416001B" w:tentative="1">
      <w:start w:val="1"/>
      <w:numFmt w:val="lowerRoman"/>
      <w:lvlText w:val="%6."/>
      <w:lvlJc w:val="right"/>
      <w:pPr>
        <w:ind w:left="5114" w:hanging="180"/>
      </w:pPr>
    </w:lvl>
    <w:lvl w:ilvl="6" w:tplc="0416000F" w:tentative="1">
      <w:start w:val="1"/>
      <w:numFmt w:val="decimal"/>
      <w:lvlText w:val="%7."/>
      <w:lvlJc w:val="left"/>
      <w:pPr>
        <w:ind w:left="5834" w:hanging="360"/>
      </w:pPr>
    </w:lvl>
    <w:lvl w:ilvl="7" w:tplc="04160019" w:tentative="1">
      <w:start w:val="1"/>
      <w:numFmt w:val="lowerLetter"/>
      <w:lvlText w:val="%8."/>
      <w:lvlJc w:val="left"/>
      <w:pPr>
        <w:ind w:left="6554" w:hanging="360"/>
      </w:pPr>
    </w:lvl>
    <w:lvl w:ilvl="8" w:tplc="0416001B" w:tentative="1">
      <w:start w:val="1"/>
      <w:numFmt w:val="lowerRoman"/>
      <w:lvlText w:val="%9."/>
      <w:lvlJc w:val="right"/>
      <w:pPr>
        <w:ind w:left="7274" w:hanging="180"/>
      </w:pPr>
    </w:lvl>
  </w:abstractNum>
  <w:abstractNum w:abstractNumId="27" w15:restartNumberingAfterBreak="0">
    <w:nsid w:val="3B781B2E"/>
    <w:multiLevelType w:val="hybridMultilevel"/>
    <w:tmpl w:val="BF76A398"/>
    <w:lvl w:ilvl="0" w:tplc="AA62198A">
      <w:start w:val="1"/>
      <w:numFmt w:val="lowerLetter"/>
      <w:pStyle w:val="PargrafodaLista"/>
      <w:lvlText w:val="%1)"/>
      <w:lvlJc w:val="left"/>
      <w:pPr>
        <w:ind w:left="1658" w:hanging="360"/>
      </w:pPr>
      <w:rPr>
        <w:rFonts w:hint="default"/>
      </w:rPr>
    </w:lvl>
    <w:lvl w:ilvl="1" w:tplc="04160019" w:tentative="1">
      <w:start w:val="1"/>
      <w:numFmt w:val="lowerLetter"/>
      <w:lvlText w:val="%2."/>
      <w:lvlJc w:val="left"/>
      <w:pPr>
        <w:ind w:left="2378" w:hanging="360"/>
      </w:pPr>
    </w:lvl>
    <w:lvl w:ilvl="2" w:tplc="0416001B" w:tentative="1">
      <w:start w:val="1"/>
      <w:numFmt w:val="lowerRoman"/>
      <w:lvlText w:val="%3."/>
      <w:lvlJc w:val="right"/>
      <w:pPr>
        <w:ind w:left="3098" w:hanging="180"/>
      </w:pPr>
    </w:lvl>
    <w:lvl w:ilvl="3" w:tplc="0416000F" w:tentative="1">
      <w:start w:val="1"/>
      <w:numFmt w:val="decimal"/>
      <w:lvlText w:val="%4."/>
      <w:lvlJc w:val="left"/>
      <w:pPr>
        <w:ind w:left="3818" w:hanging="360"/>
      </w:pPr>
    </w:lvl>
    <w:lvl w:ilvl="4" w:tplc="04160019" w:tentative="1">
      <w:start w:val="1"/>
      <w:numFmt w:val="lowerLetter"/>
      <w:lvlText w:val="%5."/>
      <w:lvlJc w:val="left"/>
      <w:pPr>
        <w:ind w:left="4538" w:hanging="360"/>
      </w:pPr>
    </w:lvl>
    <w:lvl w:ilvl="5" w:tplc="0416001B" w:tentative="1">
      <w:start w:val="1"/>
      <w:numFmt w:val="lowerRoman"/>
      <w:lvlText w:val="%6."/>
      <w:lvlJc w:val="right"/>
      <w:pPr>
        <w:ind w:left="5258" w:hanging="180"/>
      </w:pPr>
    </w:lvl>
    <w:lvl w:ilvl="6" w:tplc="0416000F" w:tentative="1">
      <w:start w:val="1"/>
      <w:numFmt w:val="decimal"/>
      <w:lvlText w:val="%7."/>
      <w:lvlJc w:val="left"/>
      <w:pPr>
        <w:ind w:left="5978" w:hanging="360"/>
      </w:pPr>
    </w:lvl>
    <w:lvl w:ilvl="7" w:tplc="04160019" w:tentative="1">
      <w:start w:val="1"/>
      <w:numFmt w:val="lowerLetter"/>
      <w:lvlText w:val="%8."/>
      <w:lvlJc w:val="left"/>
      <w:pPr>
        <w:ind w:left="6698" w:hanging="360"/>
      </w:pPr>
    </w:lvl>
    <w:lvl w:ilvl="8" w:tplc="0416001B" w:tentative="1">
      <w:start w:val="1"/>
      <w:numFmt w:val="lowerRoman"/>
      <w:lvlText w:val="%9."/>
      <w:lvlJc w:val="right"/>
      <w:pPr>
        <w:ind w:left="7418" w:hanging="180"/>
      </w:pPr>
    </w:lvl>
  </w:abstractNum>
  <w:abstractNum w:abstractNumId="28" w15:restartNumberingAfterBreak="0">
    <w:nsid w:val="3BFB5102"/>
    <w:multiLevelType w:val="hybridMultilevel"/>
    <w:tmpl w:val="2B3856CA"/>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3FDE5D48"/>
    <w:multiLevelType w:val="hybridMultilevel"/>
    <w:tmpl w:val="B13005AE"/>
    <w:lvl w:ilvl="0" w:tplc="B0EE44A2">
      <w:start w:val="1"/>
      <w:numFmt w:val="decimal"/>
      <w:lvlText w:val="c%1)"/>
      <w:lvlJc w:val="left"/>
      <w:pPr>
        <w:ind w:left="72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1F7646F"/>
    <w:multiLevelType w:val="hybridMultilevel"/>
    <w:tmpl w:val="97F07EB0"/>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1" w15:restartNumberingAfterBreak="0">
    <w:nsid w:val="484F2FAC"/>
    <w:multiLevelType w:val="multilevel"/>
    <w:tmpl w:val="D864FB1C"/>
    <w:lvl w:ilvl="0">
      <w:start w:val="6"/>
      <w:numFmt w:val="decimal"/>
      <w:lvlText w:val="%1."/>
      <w:lvlJc w:val="left"/>
      <w:pPr>
        <w:ind w:left="495" w:hanging="495"/>
      </w:pPr>
      <w:rPr>
        <w:rFonts w:hint="default"/>
        <w:color w:val="0070C0"/>
      </w:rPr>
    </w:lvl>
    <w:lvl w:ilvl="1">
      <w:start w:val="3"/>
      <w:numFmt w:val="decimal"/>
      <w:lvlText w:val="%1.%2."/>
      <w:lvlJc w:val="left"/>
      <w:pPr>
        <w:ind w:left="920" w:hanging="49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32" w15:restartNumberingAfterBreak="0">
    <w:nsid w:val="48663F70"/>
    <w:multiLevelType w:val="hybridMultilevel"/>
    <w:tmpl w:val="DDC8F48E"/>
    <w:lvl w:ilvl="0" w:tplc="04160001">
      <w:start w:val="1"/>
      <w:numFmt w:val="bullet"/>
      <w:lvlText w:val=""/>
      <w:lvlJc w:val="left"/>
      <w:pPr>
        <w:ind w:left="2625" w:hanging="360"/>
      </w:pPr>
      <w:rPr>
        <w:rFonts w:ascii="Symbol" w:hAnsi="Symbol" w:hint="default"/>
      </w:rPr>
    </w:lvl>
    <w:lvl w:ilvl="1" w:tplc="04160003" w:tentative="1">
      <w:start w:val="1"/>
      <w:numFmt w:val="bullet"/>
      <w:lvlText w:val="o"/>
      <w:lvlJc w:val="left"/>
      <w:pPr>
        <w:ind w:left="3345" w:hanging="360"/>
      </w:pPr>
      <w:rPr>
        <w:rFonts w:ascii="Courier New" w:hAnsi="Courier New" w:cs="Courier New" w:hint="default"/>
      </w:rPr>
    </w:lvl>
    <w:lvl w:ilvl="2" w:tplc="04160005" w:tentative="1">
      <w:start w:val="1"/>
      <w:numFmt w:val="bullet"/>
      <w:lvlText w:val=""/>
      <w:lvlJc w:val="left"/>
      <w:pPr>
        <w:ind w:left="4065" w:hanging="360"/>
      </w:pPr>
      <w:rPr>
        <w:rFonts w:ascii="Wingdings" w:hAnsi="Wingdings" w:hint="default"/>
      </w:rPr>
    </w:lvl>
    <w:lvl w:ilvl="3" w:tplc="04160001" w:tentative="1">
      <w:start w:val="1"/>
      <w:numFmt w:val="bullet"/>
      <w:lvlText w:val=""/>
      <w:lvlJc w:val="left"/>
      <w:pPr>
        <w:ind w:left="4785" w:hanging="360"/>
      </w:pPr>
      <w:rPr>
        <w:rFonts w:ascii="Symbol" w:hAnsi="Symbol" w:hint="default"/>
      </w:rPr>
    </w:lvl>
    <w:lvl w:ilvl="4" w:tplc="04160003" w:tentative="1">
      <w:start w:val="1"/>
      <w:numFmt w:val="bullet"/>
      <w:lvlText w:val="o"/>
      <w:lvlJc w:val="left"/>
      <w:pPr>
        <w:ind w:left="5505" w:hanging="360"/>
      </w:pPr>
      <w:rPr>
        <w:rFonts w:ascii="Courier New" w:hAnsi="Courier New" w:cs="Courier New" w:hint="default"/>
      </w:rPr>
    </w:lvl>
    <w:lvl w:ilvl="5" w:tplc="04160005" w:tentative="1">
      <w:start w:val="1"/>
      <w:numFmt w:val="bullet"/>
      <w:lvlText w:val=""/>
      <w:lvlJc w:val="left"/>
      <w:pPr>
        <w:ind w:left="6225" w:hanging="360"/>
      </w:pPr>
      <w:rPr>
        <w:rFonts w:ascii="Wingdings" w:hAnsi="Wingdings" w:hint="default"/>
      </w:rPr>
    </w:lvl>
    <w:lvl w:ilvl="6" w:tplc="04160001" w:tentative="1">
      <w:start w:val="1"/>
      <w:numFmt w:val="bullet"/>
      <w:lvlText w:val=""/>
      <w:lvlJc w:val="left"/>
      <w:pPr>
        <w:ind w:left="6945" w:hanging="360"/>
      </w:pPr>
      <w:rPr>
        <w:rFonts w:ascii="Symbol" w:hAnsi="Symbol" w:hint="default"/>
      </w:rPr>
    </w:lvl>
    <w:lvl w:ilvl="7" w:tplc="04160003" w:tentative="1">
      <w:start w:val="1"/>
      <w:numFmt w:val="bullet"/>
      <w:lvlText w:val="o"/>
      <w:lvlJc w:val="left"/>
      <w:pPr>
        <w:ind w:left="7665" w:hanging="360"/>
      </w:pPr>
      <w:rPr>
        <w:rFonts w:ascii="Courier New" w:hAnsi="Courier New" w:cs="Courier New" w:hint="default"/>
      </w:rPr>
    </w:lvl>
    <w:lvl w:ilvl="8" w:tplc="04160005" w:tentative="1">
      <w:start w:val="1"/>
      <w:numFmt w:val="bullet"/>
      <w:lvlText w:val=""/>
      <w:lvlJc w:val="left"/>
      <w:pPr>
        <w:ind w:left="8385" w:hanging="360"/>
      </w:pPr>
      <w:rPr>
        <w:rFonts w:ascii="Wingdings" w:hAnsi="Wingdings" w:hint="default"/>
      </w:rPr>
    </w:lvl>
  </w:abstractNum>
  <w:abstractNum w:abstractNumId="33" w15:restartNumberingAfterBreak="0">
    <w:nsid w:val="4C7739A3"/>
    <w:multiLevelType w:val="hybridMultilevel"/>
    <w:tmpl w:val="911687B8"/>
    <w:lvl w:ilvl="0" w:tplc="0D549942">
      <w:start w:val="1"/>
      <w:numFmt w:val="lowerLetter"/>
      <w:lvlText w:val="%1)"/>
      <w:lvlJc w:val="left"/>
      <w:pPr>
        <w:ind w:left="1911" w:hanging="360"/>
      </w:pPr>
      <w:rPr>
        <w:rFonts w:ascii="Arial" w:hAnsi="Arial" w:hint="default"/>
        <w:b w:val="0"/>
        <w:i w:val="0"/>
        <w:sz w:val="20"/>
        <w:szCs w:val="20"/>
      </w:rPr>
    </w:lvl>
    <w:lvl w:ilvl="1" w:tplc="04160019" w:tentative="1">
      <w:start w:val="1"/>
      <w:numFmt w:val="lowerLetter"/>
      <w:lvlText w:val="%2."/>
      <w:lvlJc w:val="left"/>
      <w:pPr>
        <w:ind w:left="2631" w:hanging="360"/>
      </w:pPr>
    </w:lvl>
    <w:lvl w:ilvl="2" w:tplc="0416001B" w:tentative="1">
      <w:start w:val="1"/>
      <w:numFmt w:val="lowerRoman"/>
      <w:lvlText w:val="%3."/>
      <w:lvlJc w:val="right"/>
      <w:pPr>
        <w:ind w:left="3351" w:hanging="180"/>
      </w:pPr>
    </w:lvl>
    <w:lvl w:ilvl="3" w:tplc="0416000F" w:tentative="1">
      <w:start w:val="1"/>
      <w:numFmt w:val="decimal"/>
      <w:lvlText w:val="%4."/>
      <w:lvlJc w:val="left"/>
      <w:pPr>
        <w:ind w:left="4071" w:hanging="360"/>
      </w:pPr>
    </w:lvl>
    <w:lvl w:ilvl="4" w:tplc="04160019" w:tentative="1">
      <w:start w:val="1"/>
      <w:numFmt w:val="lowerLetter"/>
      <w:lvlText w:val="%5."/>
      <w:lvlJc w:val="left"/>
      <w:pPr>
        <w:ind w:left="4791" w:hanging="360"/>
      </w:pPr>
    </w:lvl>
    <w:lvl w:ilvl="5" w:tplc="0416001B" w:tentative="1">
      <w:start w:val="1"/>
      <w:numFmt w:val="lowerRoman"/>
      <w:lvlText w:val="%6."/>
      <w:lvlJc w:val="right"/>
      <w:pPr>
        <w:ind w:left="5511" w:hanging="180"/>
      </w:pPr>
    </w:lvl>
    <w:lvl w:ilvl="6" w:tplc="0416000F" w:tentative="1">
      <w:start w:val="1"/>
      <w:numFmt w:val="decimal"/>
      <w:lvlText w:val="%7."/>
      <w:lvlJc w:val="left"/>
      <w:pPr>
        <w:ind w:left="6231" w:hanging="360"/>
      </w:pPr>
    </w:lvl>
    <w:lvl w:ilvl="7" w:tplc="04160019" w:tentative="1">
      <w:start w:val="1"/>
      <w:numFmt w:val="lowerLetter"/>
      <w:lvlText w:val="%8."/>
      <w:lvlJc w:val="left"/>
      <w:pPr>
        <w:ind w:left="6951" w:hanging="360"/>
      </w:pPr>
    </w:lvl>
    <w:lvl w:ilvl="8" w:tplc="0416001B" w:tentative="1">
      <w:start w:val="1"/>
      <w:numFmt w:val="lowerRoman"/>
      <w:lvlText w:val="%9."/>
      <w:lvlJc w:val="right"/>
      <w:pPr>
        <w:ind w:left="7671" w:hanging="180"/>
      </w:pPr>
    </w:lvl>
  </w:abstractNum>
  <w:abstractNum w:abstractNumId="34"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7"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41" w15:restartNumberingAfterBreak="0">
    <w:nsid w:val="67AA33D7"/>
    <w:multiLevelType w:val="hybridMultilevel"/>
    <w:tmpl w:val="5E9AA938"/>
    <w:lvl w:ilvl="0" w:tplc="D7508FD8">
      <w:start w:val="1"/>
      <w:numFmt w:val="lowerLetter"/>
      <w:lvlText w:val="%1)"/>
      <w:lvlJc w:val="left"/>
      <w:pPr>
        <w:ind w:left="1713" w:hanging="360"/>
      </w:pPr>
      <w:rPr>
        <w:rFonts w:ascii="Arial" w:hAnsi="Arial" w:hint="default"/>
        <w:b w:val="0"/>
        <w:i w:val="0"/>
        <w:color w:val="auto"/>
        <w:sz w:val="22"/>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2"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44" w15:restartNumberingAfterBreak="0">
    <w:nsid w:val="70AF3C66"/>
    <w:multiLevelType w:val="multilevel"/>
    <w:tmpl w:val="9B2698CE"/>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0070C0"/>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45"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6"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9550354"/>
    <w:multiLevelType w:val="hybridMultilevel"/>
    <w:tmpl w:val="34669522"/>
    <w:lvl w:ilvl="0" w:tplc="63DED438">
      <w:start w:val="1"/>
      <w:numFmt w:val="bullet"/>
      <w:lvlText w:val="-"/>
      <w:lvlJc w:val="left"/>
      <w:pPr>
        <w:ind w:left="1143" w:hanging="360"/>
      </w:pPr>
      <w:rPr>
        <w:rFonts w:ascii="Courier New" w:hAnsi="Courier New" w:hint="default"/>
      </w:rPr>
    </w:lvl>
    <w:lvl w:ilvl="1" w:tplc="04160003" w:tentative="1">
      <w:start w:val="1"/>
      <w:numFmt w:val="bullet"/>
      <w:lvlText w:val="o"/>
      <w:lvlJc w:val="left"/>
      <w:pPr>
        <w:ind w:left="1863" w:hanging="360"/>
      </w:pPr>
      <w:rPr>
        <w:rFonts w:ascii="Courier New" w:hAnsi="Courier New" w:cs="Courier New" w:hint="default"/>
      </w:rPr>
    </w:lvl>
    <w:lvl w:ilvl="2" w:tplc="04160005" w:tentative="1">
      <w:start w:val="1"/>
      <w:numFmt w:val="bullet"/>
      <w:lvlText w:val=""/>
      <w:lvlJc w:val="left"/>
      <w:pPr>
        <w:ind w:left="2583" w:hanging="360"/>
      </w:pPr>
      <w:rPr>
        <w:rFonts w:ascii="Wingdings" w:hAnsi="Wingdings" w:hint="default"/>
      </w:rPr>
    </w:lvl>
    <w:lvl w:ilvl="3" w:tplc="04160001" w:tentative="1">
      <w:start w:val="1"/>
      <w:numFmt w:val="bullet"/>
      <w:lvlText w:val=""/>
      <w:lvlJc w:val="left"/>
      <w:pPr>
        <w:ind w:left="3303" w:hanging="360"/>
      </w:pPr>
      <w:rPr>
        <w:rFonts w:ascii="Symbol" w:hAnsi="Symbol" w:hint="default"/>
      </w:rPr>
    </w:lvl>
    <w:lvl w:ilvl="4" w:tplc="04160003" w:tentative="1">
      <w:start w:val="1"/>
      <w:numFmt w:val="bullet"/>
      <w:lvlText w:val="o"/>
      <w:lvlJc w:val="left"/>
      <w:pPr>
        <w:ind w:left="4023" w:hanging="360"/>
      </w:pPr>
      <w:rPr>
        <w:rFonts w:ascii="Courier New" w:hAnsi="Courier New" w:cs="Courier New" w:hint="default"/>
      </w:rPr>
    </w:lvl>
    <w:lvl w:ilvl="5" w:tplc="04160005" w:tentative="1">
      <w:start w:val="1"/>
      <w:numFmt w:val="bullet"/>
      <w:lvlText w:val=""/>
      <w:lvlJc w:val="left"/>
      <w:pPr>
        <w:ind w:left="4743" w:hanging="360"/>
      </w:pPr>
      <w:rPr>
        <w:rFonts w:ascii="Wingdings" w:hAnsi="Wingdings" w:hint="default"/>
      </w:rPr>
    </w:lvl>
    <w:lvl w:ilvl="6" w:tplc="04160001" w:tentative="1">
      <w:start w:val="1"/>
      <w:numFmt w:val="bullet"/>
      <w:lvlText w:val=""/>
      <w:lvlJc w:val="left"/>
      <w:pPr>
        <w:ind w:left="5463" w:hanging="360"/>
      </w:pPr>
      <w:rPr>
        <w:rFonts w:ascii="Symbol" w:hAnsi="Symbol" w:hint="default"/>
      </w:rPr>
    </w:lvl>
    <w:lvl w:ilvl="7" w:tplc="04160003" w:tentative="1">
      <w:start w:val="1"/>
      <w:numFmt w:val="bullet"/>
      <w:lvlText w:val="o"/>
      <w:lvlJc w:val="left"/>
      <w:pPr>
        <w:ind w:left="6183" w:hanging="360"/>
      </w:pPr>
      <w:rPr>
        <w:rFonts w:ascii="Courier New" w:hAnsi="Courier New" w:cs="Courier New" w:hint="default"/>
      </w:rPr>
    </w:lvl>
    <w:lvl w:ilvl="8" w:tplc="04160005" w:tentative="1">
      <w:start w:val="1"/>
      <w:numFmt w:val="bullet"/>
      <w:lvlText w:val=""/>
      <w:lvlJc w:val="left"/>
      <w:pPr>
        <w:ind w:left="6903" w:hanging="360"/>
      </w:pPr>
      <w:rPr>
        <w:rFonts w:ascii="Wingdings" w:hAnsi="Wingdings" w:hint="default"/>
      </w:rPr>
    </w:lvl>
  </w:abstractNum>
  <w:abstractNum w:abstractNumId="49" w15:restartNumberingAfterBreak="0">
    <w:nsid w:val="7C7A2C93"/>
    <w:multiLevelType w:val="hybridMultilevel"/>
    <w:tmpl w:val="5FA6EAE4"/>
    <w:lvl w:ilvl="0" w:tplc="FCA849C0">
      <w:start w:val="1"/>
      <w:numFmt w:val="bullet"/>
      <w:lvlText w:val="-"/>
      <w:lvlJc w:val="left"/>
      <w:pPr>
        <w:ind w:left="2412" w:hanging="360"/>
      </w:pPr>
      <w:rPr>
        <w:rFonts w:ascii="Courier New" w:hAnsi="Courier New" w:hint="default"/>
      </w:rPr>
    </w:lvl>
    <w:lvl w:ilvl="1" w:tplc="04160003" w:tentative="1">
      <w:start w:val="1"/>
      <w:numFmt w:val="bullet"/>
      <w:lvlText w:val="o"/>
      <w:lvlJc w:val="left"/>
      <w:pPr>
        <w:ind w:left="3132" w:hanging="360"/>
      </w:pPr>
      <w:rPr>
        <w:rFonts w:ascii="Courier New" w:hAnsi="Courier New" w:cs="Courier New" w:hint="default"/>
      </w:rPr>
    </w:lvl>
    <w:lvl w:ilvl="2" w:tplc="04160005" w:tentative="1">
      <w:start w:val="1"/>
      <w:numFmt w:val="bullet"/>
      <w:lvlText w:val=""/>
      <w:lvlJc w:val="left"/>
      <w:pPr>
        <w:ind w:left="3852" w:hanging="360"/>
      </w:pPr>
      <w:rPr>
        <w:rFonts w:ascii="Wingdings" w:hAnsi="Wingdings" w:hint="default"/>
      </w:rPr>
    </w:lvl>
    <w:lvl w:ilvl="3" w:tplc="04160001" w:tentative="1">
      <w:start w:val="1"/>
      <w:numFmt w:val="bullet"/>
      <w:lvlText w:val=""/>
      <w:lvlJc w:val="left"/>
      <w:pPr>
        <w:ind w:left="4572" w:hanging="360"/>
      </w:pPr>
      <w:rPr>
        <w:rFonts w:ascii="Symbol" w:hAnsi="Symbol" w:hint="default"/>
      </w:rPr>
    </w:lvl>
    <w:lvl w:ilvl="4" w:tplc="04160003" w:tentative="1">
      <w:start w:val="1"/>
      <w:numFmt w:val="bullet"/>
      <w:lvlText w:val="o"/>
      <w:lvlJc w:val="left"/>
      <w:pPr>
        <w:ind w:left="5292" w:hanging="360"/>
      </w:pPr>
      <w:rPr>
        <w:rFonts w:ascii="Courier New" w:hAnsi="Courier New" w:cs="Courier New" w:hint="default"/>
      </w:rPr>
    </w:lvl>
    <w:lvl w:ilvl="5" w:tplc="04160005" w:tentative="1">
      <w:start w:val="1"/>
      <w:numFmt w:val="bullet"/>
      <w:lvlText w:val=""/>
      <w:lvlJc w:val="left"/>
      <w:pPr>
        <w:ind w:left="6012" w:hanging="360"/>
      </w:pPr>
      <w:rPr>
        <w:rFonts w:ascii="Wingdings" w:hAnsi="Wingdings" w:hint="default"/>
      </w:rPr>
    </w:lvl>
    <w:lvl w:ilvl="6" w:tplc="04160001" w:tentative="1">
      <w:start w:val="1"/>
      <w:numFmt w:val="bullet"/>
      <w:lvlText w:val=""/>
      <w:lvlJc w:val="left"/>
      <w:pPr>
        <w:ind w:left="6732" w:hanging="360"/>
      </w:pPr>
      <w:rPr>
        <w:rFonts w:ascii="Symbol" w:hAnsi="Symbol" w:hint="default"/>
      </w:rPr>
    </w:lvl>
    <w:lvl w:ilvl="7" w:tplc="04160003" w:tentative="1">
      <w:start w:val="1"/>
      <w:numFmt w:val="bullet"/>
      <w:lvlText w:val="o"/>
      <w:lvlJc w:val="left"/>
      <w:pPr>
        <w:ind w:left="7452" w:hanging="360"/>
      </w:pPr>
      <w:rPr>
        <w:rFonts w:ascii="Courier New" w:hAnsi="Courier New" w:cs="Courier New" w:hint="default"/>
      </w:rPr>
    </w:lvl>
    <w:lvl w:ilvl="8" w:tplc="04160005" w:tentative="1">
      <w:start w:val="1"/>
      <w:numFmt w:val="bullet"/>
      <w:lvlText w:val=""/>
      <w:lvlJc w:val="left"/>
      <w:pPr>
        <w:ind w:left="8172" w:hanging="360"/>
      </w:pPr>
      <w:rPr>
        <w:rFonts w:ascii="Wingdings" w:hAnsi="Wingdings" w:hint="default"/>
      </w:rPr>
    </w:lvl>
  </w:abstractNum>
  <w:abstractNum w:abstractNumId="50" w15:restartNumberingAfterBreak="0">
    <w:nsid w:val="7E490CE9"/>
    <w:multiLevelType w:val="hybridMultilevel"/>
    <w:tmpl w:val="F11EC5EE"/>
    <w:lvl w:ilvl="0" w:tplc="C4A8FF88">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46"/>
  </w:num>
  <w:num w:numId="3">
    <w:abstractNumId w:val="34"/>
  </w:num>
  <w:num w:numId="4">
    <w:abstractNumId w:val="47"/>
  </w:num>
  <w:num w:numId="5">
    <w:abstractNumId w:val="15"/>
  </w:num>
  <w:num w:numId="6">
    <w:abstractNumId w:val="36"/>
  </w:num>
  <w:num w:numId="7">
    <w:abstractNumId w:val="6"/>
  </w:num>
  <w:num w:numId="8">
    <w:abstractNumId w:val="43"/>
  </w:num>
  <w:num w:numId="9">
    <w:abstractNumId w:val="14"/>
  </w:num>
  <w:num w:numId="10">
    <w:abstractNumId w:val="24"/>
  </w:num>
  <w:num w:numId="11">
    <w:abstractNumId w:val="51"/>
  </w:num>
  <w:num w:numId="12">
    <w:abstractNumId w:val="18"/>
  </w:num>
  <w:num w:numId="13">
    <w:abstractNumId w:val="8"/>
  </w:num>
  <w:num w:numId="14">
    <w:abstractNumId w:val="26"/>
  </w:num>
  <w:num w:numId="15">
    <w:abstractNumId w:val="33"/>
  </w:num>
  <w:num w:numId="16">
    <w:abstractNumId w:val="37"/>
  </w:num>
  <w:num w:numId="17">
    <w:abstractNumId w:val="4"/>
  </w:num>
  <w:num w:numId="18">
    <w:abstractNumId w:val="38"/>
  </w:num>
  <w:num w:numId="19">
    <w:abstractNumId w:val="48"/>
  </w:num>
  <w:num w:numId="20">
    <w:abstractNumId w:val="5"/>
  </w:num>
  <w:num w:numId="21">
    <w:abstractNumId w:val="45"/>
  </w:num>
  <w:num w:numId="22">
    <w:abstractNumId w:val="9"/>
  </w:num>
  <w:num w:numId="23">
    <w:abstractNumId w:val="50"/>
  </w:num>
  <w:num w:numId="24">
    <w:abstractNumId w:val="22"/>
  </w:num>
  <w:num w:numId="25">
    <w:abstractNumId w:val="35"/>
  </w:num>
  <w:num w:numId="26">
    <w:abstractNumId w:val="16"/>
  </w:num>
  <w:num w:numId="27">
    <w:abstractNumId w:val="42"/>
  </w:num>
  <w:num w:numId="28">
    <w:abstractNumId w:val="40"/>
  </w:num>
  <w:num w:numId="29">
    <w:abstractNumId w:val="27"/>
  </w:num>
  <w:num w:numId="30">
    <w:abstractNumId w:val="19"/>
  </w:num>
  <w:num w:numId="31">
    <w:abstractNumId w:val="21"/>
  </w:num>
  <w:num w:numId="32">
    <w:abstractNumId w:val="49"/>
  </w:num>
  <w:num w:numId="33">
    <w:abstractNumId w:val="27"/>
    <w:lvlOverride w:ilvl="0">
      <w:startOverride w:val="1"/>
    </w:lvlOverride>
  </w:num>
  <w:num w:numId="34">
    <w:abstractNumId w:val="27"/>
    <w:lvlOverride w:ilvl="0">
      <w:startOverride w:val="1"/>
    </w:lvlOverride>
  </w:num>
  <w:num w:numId="35">
    <w:abstractNumId w:val="27"/>
    <w:lvlOverride w:ilvl="0">
      <w:startOverride w:val="1"/>
    </w:lvlOverride>
  </w:num>
  <w:num w:numId="36">
    <w:abstractNumId w:val="10"/>
  </w:num>
  <w:num w:numId="37">
    <w:abstractNumId w:val="23"/>
  </w:num>
  <w:num w:numId="38">
    <w:abstractNumId w:val="44"/>
  </w:num>
  <w:num w:numId="39">
    <w:abstractNumId w:val="31"/>
  </w:num>
  <w:num w:numId="40">
    <w:abstractNumId w:val="12"/>
  </w:num>
  <w:num w:numId="41">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17"/>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11"/>
  </w:num>
  <w:num w:numId="46">
    <w:abstractNumId w:val="30"/>
  </w:num>
  <w:num w:numId="47">
    <w:abstractNumId w:val="1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41"/>
  </w:num>
  <w:num w:numId="52">
    <w:abstractNumId w:val="32"/>
  </w:num>
  <w:num w:numId="53">
    <w:abstractNumId w:val="13"/>
  </w:num>
  <w:num w:numId="54">
    <w:abstractNumId w:val="27"/>
    <w:lvlOverride w:ilvl="0">
      <w:startOverride w:val="1"/>
    </w:lvlOverride>
  </w:num>
  <w:num w:numId="55">
    <w:abstractNumId w:val="28"/>
  </w:num>
  <w:num w:numId="56">
    <w:abstractNumId w:val="20"/>
  </w:num>
  <w:num w:numId="57">
    <w:abstractNumId w:val="17"/>
  </w:num>
  <w:num w:numId="58">
    <w:abstractNumId w:val="17"/>
  </w:num>
  <w:num w:numId="59">
    <w:abstractNumId w:val="7"/>
  </w:num>
  <w:num w:numId="60">
    <w:abstractNumId w:val="17"/>
  </w:num>
  <w:num w:numId="61">
    <w:abstractNumId w:val="17"/>
  </w:num>
  <w:num w:numId="62">
    <w:abstractNumId w:val="27"/>
  </w:num>
  <w:num w:numId="63">
    <w:abstractNumId w:val="17"/>
  </w:num>
  <w:num w:numId="64">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114F"/>
    <w:rsid w:val="00003567"/>
    <w:rsid w:val="000059AB"/>
    <w:rsid w:val="00007FB3"/>
    <w:rsid w:val="000105CA"/>
    <w:rsid w:val="0001193D"/>
    <w:rsid w:val="000141FC"/>
    <w:rsid w:val="0001493B"/>
    <w:rsid w:val="00014E2D"/>
    <w:rsid w:val="000157B9"/>
    <w:rsid w:val="000159E4"/>
    <w:rsid w:val="00016136"/>
    <w:rsid w:val="00016648"/>
    <w:rsid w:val="000168A4"/>
    <w:rsid w:val="00017CD1"/>
    <w:rsid w:val="00020834"/>
    <w:rsid w:val="0002157E"/>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2AB8"/>
    <w:rsid w:val="00033891"/>
    <w:rsid w:val="00034216"/>
    <w:rsid w:val="00036CB7"/>
    <w:rsid w:val="00036FF5"/>
    <w:rsid w:val="0004001A"/>
    <w:rsid w:val="000403CA"/>
    <w:rsid w:val="00040472"/>
    <w:rsid w:val="00040758"/>
    <w:rsid w:val="00041D0C"/>
    <w:rsid w:val="000438AC"/>
    <w:rsid w:val="00043913"/>
    <w:rsid w:val="00043D7D"/>
    <w:rsid w:val="00043E93"/>
    <w:rsid w:val="00044664"/>
    <w:rsid w:val="000502D1"/>
    <w:rsid w:val="00053321"/>
    <w:rsid w:val="000538B8"/>
    <w:rsid w:val="00055677"/>
    <w:rsid w:val="0005640B"/>
    <w:rsid w:val="0005766E"/>
    <w:rsid w:val="00060B69"/>
    <w:rsid w:val="00060CEB"/>
    <w:rsid w:val="0006294E"/>
    <w:rsid w:val="00064A7F"/>
    <w:rsid w:val="00065BB9"/>
    <w:rsid w:val="00066B99"/>
    <w:rsid w:val="00066CCD"/>
    <w:rsid w:val="0007212F"/>
    <w:rsid w:val="00072AAD"/>
    <w:rsid w:val="00073517"/>
    <w:rsid w:val="00076A4A"/>
    <w:rsid w:val="00081121"/>
    <w:rsid w:val="00081604"/>
    <w:rsid w:val="0008226D"/>
    <w:rsid w:val="000823E6"/>
    <w:rsid w:val="00082B11"/>
    <w:rsid w:val="00082E03"/>
    <w:rsid w:val="0008374A"/>
    <w:rsid w:val="00084037"/>
    <w:rsid w:val="000845A2"/>
    <w:rsid w:val="000879B5"/>
    <w:rsid w:val="00090AD3"/>
    <w:rsid w:val="000923BD"/>
    <w:rsid w:val="000928FC"/>
    <w:rsid w:val="00095CFA"/>
    <w:rsid w:val="00095EFE"/>
    <w:rsid w:val="000A0891"/>
    <w:rsid w:val="000A0D86"/>
    <w:rsid w:val="000A2353"/>
    <w:rsid w:val="000A3CDE"/>
    <w:rsid w:val="000A56A6"/>
    <w:rsid w:val="000A5EC7"/>
    <w:rsid w:val="000A633A"/>
    <w:rsid w:val="000A6789"/>
    <w:rsid w:val="000A6959"/>
    <w:rsid w:val="000A762D"/>
    <w:rsid w:val="000A7723"/>
    <w:rsid w:val="000A7AB4"/>
    <w:rsid w:val="000A7EAD"/>
    <w:rsid w:val="000B0263"/>
    <w:rsid w:val="000B0E94"/>
    <w:rsid w:val="000B197C"/>
    <w:rsid w:val="000B19CD"/>
    <w:rsid w:val="000B307E"/>
    <w:rsid w:val="000B4764"/>
    <w:rsid w:val="000B4E45"/>
    <w:rsid w:val="000B5F30"/>
    <w:rsid w:val="000B7017"/>
    <w:rsid w:val="000B762E"/>
    <w:rsid w:val="000B7E2B"/>
    <w:rsid w:val="000C646F"/>
    <w:rsid w:val="000C6F8F"/>
    <w:rsid w:val="000D0544"/>
    <w:rsid w:val="000D222D"/>
    <w:rsid w:val="000D33C9"/>
    <w:rsid w:val="000D3EA6"/>
    <w:rsid w:val="000D458D"/>
    <w:rsid w:val="000D4E10"/>
    <w:rsid w:val="000D7C24"/>
    <w:rsid w:val="000D7D46"/>
    <w:rsid w:val="000E0238"/>
    <w:rsid w:val="000E1AF6"/>
    <w:rsid w:val="000E54F5"/>
    <w:rsid w:val="000E619A"/>
    <w:rsid w:val="000E64DA"/>
    <w:rsid w:val="000E67DE"/>
    <w:rsid w:val="000E68BD"/>
    <w:rsid w:val="000F2ED3"/>
    <w:rsid w:val="000F656C"/>
    <w:rsid w:val="000F6595"/>
    <w:rsid w:val="000F7072"/>
    <w:rsid w:val="000F70AC"/>
    <w:rsid w:val="000F712F"/>
    <w:rsid w:val="000F7268"/>
    <w:rsid w:val="000F727A"/>
    <w:rsid w:val="00102789"/>
    <w:rsid w:val="001031CE"/>
    <w:rsid w:val="00104997"/>
    <w:rsid w:val="00104DBE"/>
    <w:rsid w:val="001057AE"/>
    <w:rsid w:val="0010799A"/>
    <w:rsid w:val="00110F48"/>
    <w:rsid w:val="00111B75"/>
    <w:rsid w:val="001125CA"/>
    <w:rsid w:val="001138A3"/>
    <w:rsid w:val="00114BAD"/>
    <w:rsid w:val="00114DB4"/>
    <w:rsid w:val="00116C09"/>
    <w:rsid w:val="00116DEC"/>
    <w:rsid w:val="00120D10"/>
    <w:rsid w:val="00122B9C"/>
    <w:rsid w:val="00122CAF"/>
    <w:rsid w:val="00123C9F"/>
    <w:rsid w:val="0012563E"/>
    <w:rsid w:val="00127C1D"/>
    <w:rsid w:val="00131CE1"/>
    <w:rsid w:val="001336EF"/>
    <w:rsid w:val="001351FE"/>
    <w:rsid w:val="00135CD7"/>
    <w:rsid w:val="00137263"/>
    <w:rsid w:val="00141C2D"/>
    <w:rsid w:val="0014222D"/>
    <w:rsid w:val="00142F57"/>
    <w:rsid w:val="0014395C"/>
    <w:rsid w:val="00144B66"/>
    <w:rsid w:val="00146419"/>
    <w:rsid w:val="00151295"/>
    <w:rsid w:val="00151EA9"/>
    <w:rsid w:val="001526C7"/>
    <w:rsid w:val="00152DB1"/>
    <w:rsid w:val="00154571"/>
    <w:rsid w:val="001554C7"/>
    <w:rsid w:val="00156826"/>
    <w:rsid w:val="00157183"/>
    <w:rsid w:val="0016084A"/>
    <w:rsid w:val="00161E06"/>
    <w:rsid w:val="00162830"/>
    <w:rsid w:val="001634F9"/>
    <w:rsid w:val="00166457"/>
    <w:rsid w:val="001672E3"/>
    <w:rsid w:val="00170F2A"/>
    <w:rsid w:val="00171293"/>
    <w:rsid w:val="00171333"/>
    <w:rsid w:val="00173987"/>
    <w:rsid w:val="001745DC"/>
    <w:rsid w:val="00175E98"/>
    <w:rsid w:val="001806E3"/>
    <w:rsid w:val="001814EC"/>
    <w:rsid w:val="0018231E"/>
    <w:rsid w:val="00182CCE"/>
    <w:rsid w:val="00182F99"/>
    <w:rsid w:val="00183292"/>
    <w:rsid w:val="00184943"/>
    <w:rsid w:val="0018698C"/>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A6281"/>
    <w:rsid w:val="001B17A7"/>
    <w:rsid w:val="001B19A2"/>
    <w:rsid w:val="001B1ED0"/>
    <w:rsid w:val="001B28AC"/>
    <w:rsid w:val="001B30C0"/>
    <w:rsid w:val="001B4DE7"/>
    <w:rsid w:val="001C0273"/>
    <w:rsid w:val="001C0E61"/>
    <w:rsid w:val="001C1004"/>
    <w:rsid w:val="001C2B29"/>
    <w:rsid w:val="001C2CCE"/>
    <w:rsid w:val="001C2E3A"/>
    <w:rsid w:val="001C2F84"/>
    <w:rsid w:val="001C437D"/>
    <w:rsid w:val="001C4659"/>
    <w:rsid w:val="001C4864"/>
    <w:rsid w:val="001C4A56"/>
    <w:rsid w:val="001C5A6D"/>
    <w:rsid w:val="001C7263"/>
    <w:rsid w:val="001D1153"/>
    <w:rsid w:val="001D1507"/>
    <w:rsid w:val="001D2DF8"/>
    <w:rsid w:val="001D379E"/>
    <w:rsid w:val="001D3E4E"/>
    <w:rsid w:val="001D44C8"/>
    <w:rsid w:val="001D476A"/>
    <w:rsid w:val="001D4906"/>
    <w:rsid w:val="001D4FF2"/>
    <w:rsid w:val="001D504B"/>
    <w:rsid w:val="001D5D16"/>
    <w:rsid w:val="001D7000"/>
    <w:rsid w:val="001E1402"/>
    <w:rsid w:val="001E2277"/>
    <w:rsid w:val="001E2AC1"/>
    <w:rsid w:val="001E306D"/>
    <w:rsid w:val="001E3217"/>
    <w:rsid w:val="001E7C28"/>
    <w:rsid w:val="001E7E1D"/>
    <w:rsid w:val="001E7ED5"/>
    <w:rsid w:val="001F2743"/>
    <w:rsid w:val="001F46E6"/>
    <w:rsid w:val="001F4A2F"/>
    <w:rsid w:val="001F5C0F"/>
    <w:rsid w:val="001F6435"/>
    <w:rsid w:val="00200994"/>
    <w:rsid w:val="00200C7F"/>
    <w:rsid w:val="0020101F"/>
    <w:rsid w:val="002015D7"/>
    <w:rsid w:val="002045EA"/>
    <w:rsid w:val="0020668D"/>
    <w:rsid w:val="002076A0"/>
    <w:rsid w:val="0021039B"/>
    <w:rsid w:val="00211A6F"/>
    <w:rsid w:val="00212334"/>
    <w:rsid w:val="00212606"/>
    <w:rsid w:val="0021758F"/>
    <w:rsid w:val="002205EC"/>
    <w:rsid w:val="00220A14"/>
    <w:rsid w:val="00220C30"/>
    <w:rsid w:val="0022348D"/>
    <w:rsid w:val="00225A72"/>
    <w:rsid w:val="00226D89"/>
    <w:rsid w:val="00227F33"/>
    <w:rsid w:val="00233FF3"/>
    <w:rsid w:val="00236126"/>
    <w:rsid w:val="002406C1"/>
    <w:rsid w:val="00240DB0"/>
    <w:rsid w:val="00242784"/>
    <w:rsid w:val="00243DB8"/>
    <w:rsid w:val="00244438"/>
    <w:rsid w:val="002459E5"/>
    <w:rsid w:val="0024700D"/>
    <w:rsid w:val="00251316"/>
    <w:rsid w:val="00252803"/>
    <w:rsid w:val="00253F12"/>
    <w:rsid w:val="00254A1F"/>
    <w:rsid w:val="00255FBD"/>
    <w:rsid w:val="00256E74"/>
    <w:rsid w:val="00257E03"/>
    <w:rsid w:val="0026026A"/>
    <w:rsid w:val="00260828"/>
    <w:rsid w:val="00263411"/>
    <w:rsid w:val="00263E34"/>
    <w:rsid w:val="00264C91"/>
    <w:rsid w:val="0026641E"/>
    <w:rsid w:val="00271ABD"/>
    <w:rsid w:val="00272171"/>
    <w:rsid w:val="00272392"/>
    <w:rsid w:val="00274B90"/>
    <w:rsid w:val="002762C6"/>
    <w:rsid w:val="00280124"/>
    <w:rsid w:val="0028150D"/>
    <w:rsid w:val="00285D35"/>
    <w:rsid w:val="002860FD"/>
    <w:rsid w:val="002873F4"/>
    <w:rsid w:val="00290E7E"/>
    <w:rsid w:val="00291F30"/>
    <w:rsid w:val="00295A64"/>
    <w:rsid w:val="0029748B"/>
    <w:rsid w:val="002A048B"/>
    <w:rsid w:val="002A2784"/>
    <w:rsid w:val="002A28F8"/>
    <w:rsid w:val="002A2F86"/>
    <w:rsid w:val="002A40C4"/>
    <w:rsid w:val="002A61FD"/>
    <w:rsid w:val="002A692C"/>
    <w:rsid w:val="002A725B"/>
    <w:rsid w:val="002B092B"/>
    <w:rsid w:val="002B1159"/>
    <w:rsid w:val="002B4D0C"/>
    <w:rsid w:val="002B4E09"/>
    <w:rsid w:val="002B7F64"/>
    <w:rsid w:val="002C1E14"/>
    <w:rsid w:val="002C39F4"/>
    <w:rsid w:val="002C4BE5"/>
    <w:rsid w:val="002C6775"/>
    <w:rsid w:val="002C69D7"/>
    <w:rsid w:val="002C7272"/>
    <w:rsid w:val="002D07DA"/>
    <w:rsid w:val="002D0844"/>
    <w:rsid w:val="002D3C5C"/>
    <w:rsid w:val="002D6DEC"/>
    <w:rsid w:val="002D7781"/>
    <w:rsid w:val="002E00DC"/>
    <w:rsid w:val="002E09B3"/>
    <w:rsid w:val="002E1712"/>
    <w:rsid w:val="002E4D82"/>
    <w:rsid w:val="002E6449"/>
    <w:rsid w:val="002E721C"/>
    <w:rsid w:val="002F0576"/>
    <w:rsid w:val="002F21F4"/>
    <w:rsid w:val="002F2633"/>
    <w:rsid w:val="002F4BEB"/>
    <w:rsid w:val="002F4D98"/>
    <w:rsid w:val="002F5E82"/>
    <w:rsid w:val="002F709B"/>
    <w:rsid w:val="002F714A"/>
    <w:rsid w:val="0030066F"/>
    <w:rsid w:val="003010B3"/>
    <w:rsid w:val="00304CFE"/>
    <w:rsid w:val="0030588D"/>
    <w:rsid w:val="00305F4C"/>
    <w:rsid w:val="003060ED"/>
    <w:rsid w:val="00311ACD"/>
    <w:rsid w:val="003121D7"/>
    <w:rsid w:val="003122E7"/>
    <w:rsid w:val="00312EA1"/>
    <w:rsid w:val="003134EA"/>
    <w:rsid w:val="00316B2A"/>
    <w:rsid w:val="00317CCE"/>
    <w:rsid w:val="00320B86"/>
    <w:rsid w:val="0032131E"/>
    <w:rsid w:val="003222D5"/>
    <w:rsid w:val="003233E4"/>
    <w:rsid w:val="003247AE"/>
    <w:rsid w:val="00327634"/>
    <w:rsid w:val="0032796C"/>
    <w:rsid w:val="00330064"/>
    <w:rsid w:val="00330066"/>
    <w:rsid w:val="003317E1"/>
    <w:rsid w:val="00331D3D"/>
    <w:rsid w:val="003323E4"/>
    <w:rsid w:val="00332418"/>
    <w:rsid w:val="003348FB"/>
    <w:rsid w:val="00335595"/>
    <w:rsid w:val="003365DB"/>
    <w:rsid w:val="00336C8A"/>
    <w:rsid w:val="00337A36"/>
    <w:rsid w:val="00337B38"/>
    <w:rsid w:val="003445A9"/>
    <w:rsid w:val="00346F13"/>
    <w:rsid w:val="003503D6"/>
    <w:rsid w:val="00350472"/>
    <w:rsid w:val="00352831"/>
    <w:rsid w:val="00353AB8"/>
    <w:rsid w:val="00354255"/>
    <w:rsid w:val="00355853"/>
    <w:rsid w:val="00356CBC"/>
    <w:rsid w:val="00357E46"/>
    <w:rsid w:val="003602FA"/>
    <w:rsid w:val="0036184B"/>
    <w:rsid w:val="0036262E"/>
    <w:rsid w:val="00364772"/>
    <w:rsid w:val="00364C8E"/>
    <w:rsid w:val="0036583A"/>
    <w:rsid w:val="003659BE"/>
    <w:rsid w:val="00371654"/>
    <w:rsid w:val="00371A03"/>
    <w:rsid w:val="00373738"/>
    <w:rsid w:val="00375E2B"/>
    <w:rsid w:val="003760B9"/>
    <w:rsid w:val="003769DA"/>
    <w:rsid w:val="00377901"/>
    <w:rsid w:val="00380022"/>
    <w:rsid w:val="0038016E"/>
    <w:rsid w:val="00382664"/>
    <w:rsid w:val="00383FB7"/>
    <w:rsid w:val="003864AB"/>
    <w:rsid w:val="003864D6"/>
    <w:rsid w:val="003868F7"/>
    <w:rsid w:val="0038705A"/>
    <w:rsid w:val="00387DCB"/>
    <w:rsid w:val="00390B40"/>
    <w:rsid w:val="00391811"/>
    <w:rsid w:val="00394879"/>
    <w:rsid w:val="00395DBA"/>
    <w:rsid w:val="00396C5E"/>
    <w:rsid w:val="003A0108"/>
    <w:rsid w:val="003A032A"/>
    <w:rsid w:val="003A07E9"/>
    <w:rsid w:val="003A07FC"/>
    <w:rsid w:val="003A2D9B"/>
    <w:rsid w:val="003A3DAC"/>
    <w:rsid w:val="003A7CFB"/>
    <w:rsid w:val="003B23A4"/>
    <w:rsid w:val="003B2BC4"/>
    <w:rsid w:val="003B3506"/>
    <w:rsid w:val="003B4053"/>
    <w:rsid w:val="003B493D"/>
    <w:rsid w:val="003B4D8A"/>
    <w:rsid w:val="003B6C0F"/>
    <w:rsid w:val="003B718F"/>
    <w:rsid w:val="003B781B"/>
    <w:rsid w:val="003C0C3A"/>
    <w:rsid w:val="003C0E8D"/>
    <w:rsid w:val="003C174F"/>
    <w:rsid w:val="003C191F"/>
    <w:rsid w:val="003C1BA9"/>
    <w:rsid w:val="003C2ED5"/>
    <w:rsid w:val="003C4F26"/>
    <w:rsid w:val="003C5B3B"/>
    <w:rsid w:val="003C5DDF"/>
    <w:rsid w:val="003C6112"/>
    <w:rsid w:val="003C702F"/>
    <w:rsid w:val="003C7B4C"/>
    <w:rsid w:val="003C7BB6"/>
    <w:rsid w:val="003D0A4B"/>
    <w:rsid w:val="003D0AA0"/>
    <w:rsid w:val="003D1B60"/>
    <w:rsid w:val="003D2DF0"/>
    <w:rsid w:val="003D5526"/>
    <w:rsid w:val="003D5F9F"/>
    <w:rsid w:val="003D640B"/>
    <w:rsid w:val="003D760B"/>
    <w:rsid w:val="003D7DB5"/>
    <w:rsid w:val="003E0803"/>
    <w:rsid w:val="003E1567"/>
    <w:rsid w:val="003E36E6"/>
    <w:rsid w:val="003E532D"/>
    <w:rsid w:val="003E5806"/>
    <w:rsid w:val="003F123D"/>
    <w:rsid w:val="003F294F"/>
    <w:rsid w:val="003F51CF"/>
    <w:rsid w:val="003F5371"/>
    <w:rsid w:val="004006C5"/>
    <w:rsid w:val="00400B78"/>
    <w:rsid w:val="00400CA4"/>
    <w:rsid w:val="00401180"/>
    <w:rsid w:val="004013B7"/>
    <w:rsid w:val="00402852"/>
    <w:rsid w:val="00403AE8"/>
    <w:rsid w:val="00403C2D"/>
    <w:rsid w:val="00404236"/>
    <w:rsid w:val="00405329"/>
    <w:rsid w:val="00405791"/>
    <w:rsid w:val="0040590C"/>
    <w:rsid w:val="00405952"/>
    <w:rsid w:val="00407003"/>
    <w:rsid w:val="00407342"/>
    <w:rsid w:val="004148C4"/>
    <w:rsid w:val="00415726"/>
    <w:rsid w:val="00416C6B"/>
    <w:rsid w:val="00424D67"/>
    <w:rsid w:val="00426B61"/>
    <w:rsid w:val="00434A79"/>
    <w:rsid w:val="00437358"/>
    <w:rsid w:val="004401C2"/>
    <w:rsid w:val="004405AC"/>
    <w:rsid w:val="00440A91"/>
    <w:rsid w:val="00442788"/>
    <w:rsid w:val="004469E0"/>
    <w:rsid w:val="004503BB"/>
    <w:rsid w:val="004504E5"/>
    <w:rsid w:val="00450EE7"/>
    <w:rsid w:val="00455616"/>
    <w:rsid w:val="00455EF0"/>
    <w:rsid w:val="00457AC1"/>
    <w:rsid w:val="00457E2D"/>
    <w:rsid w:val="0046116E"/>
    <w:rsid w:val="00461C05"/>
    <w:rsid w:val="004631ED"/>
    <w:rsid w:val="004638C4"/>
    <w:rsid w:val="00464AC1"/>
    <w:rsid w:val="00464FF1"/>
    <w:rsid w:val="00467156"/>
    <w:rsid w:val="00467F65"/>
    <w:rsid w:val="0047455F"/>
    <w:rsid w:val="00474792"/>
    <w:rsid w:val="00475A79"/>
    <w:rsid w:val="00475A8E"/>
    <w:rsid w:val="00475DB3"/>
    <w:rsid w:val="00476340"/>
    <w:rsid w:val="004770BD"/>
    <w:rsid w:val="004772EA"/>
    <w:rsid w:val="00477DDC"/>
    <w:rsid w:val="00480C5F"/>
    <w:rsid w:val="004838DE"/>
    <w:rsid w:val="00483B4A"/>
    <w:rsid w:val="00485079"/>
    <w:rsid w:val="00486150"/>
    <w:rsid w:val="00486A70"/>
    <w:rsid w:val="00487F31"/>
    <w:rsid w:val="00493063"/>
    <w:rsid w:val="004943F5"/>
    <w:rsid w:val="00494507"/>
    <w:rsid w:val="00496F71"/>
    <w:rsid w:val="00497531"/>
    <w:rsid w:val="00497B16"/>
    <w:rsid w:val="004A023E"/>
    <w:rsid w:val="004A2072"/>
    <w:rsid w:val="004A23B7"/>
    <w:rsid w:val="004A40C7"/>
    <w:rsid w:val="004A570C"/>
    <w:rsid w:val="004A5EC9"/>
    <w:rsid w:val="004B120C"/>
    <w:rsid w:val="004B285B"/>
    <w:rsid w:val="004B321C"/>
    <w:rsid w:val="004B33CD"/>
    <w:rsid w:val="004B5B05"/>
    <w:rsid w:val="004B6F49"/>
    <w:rsid w:val="004B7037"/>
    <w:rsid w:val="004B7837"/>
    <w:rsid w:val="004C4440"/>
    <w:rsid w:val="004C4831"/>
    <w:rsid w:val="004C4DBF"/>
    <w:rsid w:val="004D0521"/>
    <w:rsid w:val="004D11E2"/>
    <w:rsid w:val="004D16A0"/>
    <w:rsid w:val="004D2710"/>
    <w:rsid w:val="004D33E2"/>
    <w:rsid w:val="004D3D12"/>
    <w:rsid w:val="004D51BC"/>
    <w:rsid w:val="004D539E"/>
    <w:rsid w:val="004D5E9F"/>
    <w:rsid w:val="004E2774"/>
    <w:rsid w:val="004E2897"/>
    <w:rsid w:val="004E334D"/>
    <w:rsid w:val="004E4B1F"/>
    <w:rsid w:val="004E4D90"/>
    <w:rsid w:val="004E526D"/>
    <w:rsid w:val="004E69EF"/>
    <w:rsid w:val="004E705F"/>
    <w:rsid w:val="004F1273"/>
    <w:rsid w:val="004F183E"/>
    <w:rsid w:val="004F219F"/>
    <w:rsid w:val="004F353A"/>
    <w:rsid w:val="004F68B2"/>
    <w:rsid w:val="00500A1E"/>
    <w:rsid w:val="00500F48"/>
    <w:rsid w:val="00503B50"/>
    <w:rsid w:val="00503D70"/>
    <w:rsid w:val="00503E6A"/>
    <w:rsid w:val="00504373"/>
    <w:rsid w:val="00504CCF"/>
    <w:rsid w:val="005073FF"/>
    <w:rsid w:val="00507C49"/>
    <w:rsid w:val="0051224E"/>
    <w:rsid w:val="005131F4"/>
    <w:rsid w:val="005153C6"/>
    <w:rsid w:val="00517D4D"/>
    <w:rsid w:val="005206E4"/>
    <w:rsid w:val="00520828"/>
    <w:rsid w:val="0052338B"/>
    <w:rsid w:val="00523B70"/>
    <w:rsid w:val="00524C0E"/>
    <w:rsid w:val="00525387"/>
    <w:rsid w:val="0052597D"/>
    <w:rsid w:val="00525FD5"/>
    <w:rsid w:val="00527BBB"/>
    <w:rsid w:val="00530234"/>
    <w:rsid w:val="005303AE"/>
    <w:rsid w:val="00531109"/>
    <w:rsid w:val="005312B2"/>
    <w:rsid w:val="00533CB8"/>
    <w:rsid w:val="00533FC0"/>
    <w:rsid w:val="00534B2D"/>
    <w:rsid w:val="00536B2C"/>
    <w:rsid w:val="00536B93"/>
    <w:rsid w:val="00541AD3"/>
    <w:rsid w:val="00541F0C"/>
    <w:rsid w:val="005432C5"/>
    <w:rsid w:val="005434DD"/>
    <w:rsid w:val="00544840"/>
    <w:rsid w:val="00544CF8"/>
    <w:rsid w:val="0054637F"/>
    <w:rsid w:val="005469A3"/>
    <w:rsid w:val="005471F1"/>
    <w:rsid w:val="00551A0F"/>
    <w:rsid w:val="00554460"/>
    <w:rsid w:val="00555213"/>
    <w:rsid w:val="00557C61"/>
    <w:rsid w:val="005603B7"/>
    <w:rsid w:val="005621EF"/>
    <w:rsid w:val="005637C5"/>
    <w:rsid w:val="00563B99"/>
    <w:rsid w:val="00564A80"/>
    <w:rsid w:val="005656EB"/>
    <w:rsid w:val="00565FB2"/>
    <w:rsid w:val="00566459"/>
    <w:rsid w:val="00566B8F"/>
    <w:rsid w:val="005705FB"/>
    <w:rsid w:val="00572C9C"/>
    <w:rsid w:val="00573342"/>
    <w:rsid w:val="00573AB0"/>
    <w:rsid w:val="00574244"/>
    <w:rsid w:val="00574C3D"/>
    <w:rsid w:val="00575A2D"/>
    <w:rsid w:val="00576EBC"/>
    <w:rsid w:val="00577988"/>
    <w:rsid w:val="00580877"/>
    <w:rsid w:val="00582090"/>
    <w:rsid w:val="00584329"/>
    <w:rsid w:val="00584A78"/>
    <w:rsid w:val="005876E9"/>
    <w:rsid w:val="00590B44"/>
    <w:rsid w:val="0059102C"/>
    <w:rsid w:val="005915BE"/>
    <w:rsid w:val="00593FF5"/>
    <w:rsid w:val="00596531"/>
    <w:rsid w:val="0059787F"/>
    <w:rsid w:val="005A006B"/>
    <w:rsid w:val="005A1179"/>
    <w:rsid w:val="005A42AD"/>
    <w:rsid w:val="005A46E1"/>
    <w:rsid w:val="005A4CA8"/>
    <w:rsid w:val="005A4E53"/>
    <w:rsid w:val="005A6AC2"/>
    <w:rsid w:val="005A6E64"/>
    <w:rsid w:val="005A7170"/>
    <w:rsid w:val="005A7295"/>
    <w:rsid w:val="005A7632"/>
    <w:rsid w:val="005B087E"/>
    <w:rsid w:val="005B1333"/>
    <w:rsid w:val="005B173E"/>
    <w:rsid w:val="005B1EE6"/>
    <w:rsid w:val="005B2B2E"/>
    <w:rsid w:val="005B4FC2"/>
    <w:rsid w:val="005B54DA"/>
    <w:rsid w:val="005B5672"/>
    <w:rsid w:val="005B6FE1"/>
    <w:rsid w:val="005B7317"/>
    <w:rsid w:val="005C0E7D"/>
    <w:rsid w:val="005C10C4"/>
    <w:rsid w:val="005C13EF"/>
    <w:rsid w:val="005C48CB"/>
    <w:rsid w:val="005D0327"/>
    <w:rsid w:val="005D0638"/>
    <w:rsid w:val="005D0CDA"/>
    <w:rsid w:val="005D3CDB"/>
    <w:rsid w:val="005D3FFD"/>
    <w:rsid w:val="005D4926"/>
    <w:rsid w:val="005D4A3C"/>
    <w:rsid w:val="005D69DF"/>
    <w:rsid w:val="005D6CBA"/>
    <w:rsid w:val="005E14F3"/>
    <w:rsid w:val="005E2A0A"/>
    <w:rsid w:val="005E5204"/>
    <w:rsid w:val="005E55C8"/>
    <w:rsid w:val="005E61F6"/>
    <w:rsid w:val="005E704B"/>
    <w:rsid w:val="005F018D"/>
    <w:rsid w:val="005F01A0"/>
    <w:rsid w:val="005F068E"/>
    <w:rsid w:val="005F27D7"/>
    <w:rsid w:val="005F2AD3"/>
    <w:rsid w:val="005F3996"/>
    <w:rsid w:val="005F5300"/>
    <w:rsid w:val="005F5516"/>
    <w:rsid w:val="005F7A4B"/>
    <w:rsid w:val="006002C0"/>
    <w:rsid w:val="00602844"/>
    <w:rsid w:val="0060375C"/>
    <w:rsid w:val="00604797"/>
    <w:rsid w:val="006056CC"/>
    <w:rsid w:val="0060725F"/>
    <w:rsid w:val="00607E29"/>
    <w:rsid w:val="006108ED"/>
    <w:rsid w:val="006109AD"/>
    <w:rsid w:val="00611D5E"/>
    <w:rsid w:val="00612BE6"/>
    <w:rsid w:val="00614A18"/>
    <w:rsid w:val="00616450"/>
    <w:rsid w:val="006164C4"/>
    <w:rsid w:val="00616D95"/>
    <w:rsid w:val="0061723F"/>
    <w:rsid w:val="006176FB"/>
    <w:rsid w:val="00622D94"/>
    <w:rsid w:val="00623317"/>
    <w:rsid w:val="00623D13"/>
    <w:rsid w:val="00623F66"/>
    <w:rsid w:val="006249DC"/>
    <w:rsid w:val="0062695E"/>
    <w:rsid w:val="00630852"/>
    <w:rsid w:val="006322CF"/>
    <w:rsid w:val="006336CC"/>
    <w:rsid w:val="0063377F"/>
    <w:rsid w:val="006362A9"/>
    <w:rsid w:val="0063660D"/>
    <w:rsid w:val="00637296"/>
    <w:rsid w:val="00637B0F"/>
    <w:rsid w:val="00640CD0"/>
    <w:rsid w:val="00643698"/>
    <w:rsid w:val="00643EE4"/>
    <w:rsid w:val="00644528"/>
    <w:rsid w:val="006449BA"/>
    <w:rsid w:val="00644B84"/>
    <w:rsid w:val="00646C5C"/>
    <w:rsid w:val="00646E06"/>
    <w:rsid w:val="00651041"/>
    <w:rsid w:val="006523AC"/>
    <w:rsid w:val="0065292A"/>
    <w:rsid w:val="00653C8B"/>
    <w:rsid w:val="0065505F"/>
    <w:rsid w:val="00656EE9"/>
    <w:rsid w:val="00660654"/>
    <w:rsid w:val="0066082A"/>
    <w:rsid w:val="00661053"/>
    <w:rsid w:val="00661620"/>
    <w:rsid w:val="006635AD"/>
    <w:rsid w:val="006641CF"/>
    <w:rsid w:val="006651E1"/>
    <w:rsid w:val="00670319"/>
    <w:rsid w:val="00670582"/>
    <w:rsid w:val="00671A34"/>
    <w:rsid w:val="00672A1F"/>
    <w:rsid w:val="00673FA4"/>
    <w:rsid w:val="006765CA"/>
    <w:rsid w:val="006768C5"/>
    <w:rsid w:val="006809B5"/>
    <w:rsid w:val="0068194A"/>
    <w:rsid w:val="00681CAA"/>
    <w:rsid w:val="00681DF6"/>
    <w:rsid w:val="00682EB0"/>
    <w:rsid w:val="00683F56"/>
    <w:rsid w:val="00683FD2"/>
    <w:rsid w:val="00685A8F"/>
    <w:rsid w:val="00686A12"/>
    <w:rsid w:val="00686A8C"/>
    <w:rsid w:val="0069094E"/>
    <w:rsid w:val="00691168"/>
    <w:rsid w:val="0069398F"/>
    <w:rsid w:val="00695075"/>
    <w:rsid w:val="006A14B9"/>
    <w:rsid w:val="006A29D9"/>
    <w:rsid w:val="006A4F7C"/>
    <w:rsid w:val="006A6B1E"/>
    <w:rsid w:val="006B0224"/>
    <w:rsid w:val="006B1ECD"/>
    <w:rsid w:val="006B232A"/>
    <w:rsid w:val="006B266E"/>
    <w:rsid w:val="006B36F5"/>
    <w:rsid w:val="006B4475"/>
    <w:rsid w:val="006B4952"/>
    <w:rsid w:val="006B562B"/>
    <w:rsid w:val="006B5B93"/>
    <w:rsid w:val="006B6F04"/>
    <w:rsid w:val="006C010E"/>
    <w:rsid w:val="006C207F"/>
    <w:rsid w:val="006C2CD3"/>
    <w:rsid w:val="006D1306"/>
    <w:rsid w:val="006D2AF7"/>
    <w:rsid w:val="006D3314"/>
    <w:rsid w:val="006D497B"/>
    <w:rsid w:val="006D60B4"/>
    <w:rsid w:val="006D65B3"/>
    <w:rsid w:val="006E00B4"/>
    <w:rsid w:val="006E1563"/>
    <w:rsid w:val="006E253F"/>
    <w:rsid w:val="006E3277"/>
    <w:rsid w:val="006F0AF7"/>
    <w:rsid w:val="006F3715"/>
    <w:rsid w:val="006F3B88"/>
    <w:rsid w:val="006F4478"/>
    <w:rsid w:val="006F6309"/>
    <w:rsid w:val="006F7713"/>
    <w:rsid w:val="00700B3A"/>
    <w:rsid w:val="007028EB"/>
    <w:rsid w:val="00704471"/>
    <w:rsid w:val="00705225"/>
    <w:rsid w:val="00710D5C"/>
    <w:rsid w:val="00711653"/>
    <w:rsid w:val="007132B9"/>
    <w:rsid w:val="007135D3"/>
    <w:rsid w:val="00713A43"/>
    <w:rsid w:val="0071402A"/>
    <w:rsid w:val="00715107"/>
    <w:rsid w:val="007162CA"/>
    <w:rsid w:val="00717CAC"/>
    <w:rsid w:val="00721C6A"/>
    <w:rsid w:val="007229F2"/>
    <w:rsid w:val="00722AF1"/>
    <w:rsid w:val="00724032"/>
    <w:rsid w:val="00724895"/>
    <w:rsid w:val="00724AF4"/>
    <w:rsid w:val="00724CB0"/>
    <w:rsid w:val="00725EBF"/>
    <w:rsid w:val="007279FF"/>
    <w:rsid w:val="00727A77"/>
    <w:rsid w:val="00730A97"/>
    <w:rsid w:val="007323A5"/>
    <w:rsid w:val="007340E5"/>
    <w:rsid w:val="0073551A"/>
    <w:rsid w:val="007372A5"/>
    <w:rsid w:val="007372E3"/>
    <w:rsid w:val="00742137"/>
    <w:rsid w:val="007441C4"/>
    <w:rsid w:val="00744635"/>
    <w:rsid w:val="007473EE"/>
    <w:rsid w:val="00747708"/>
    <w:rsid w:val="00747C19"/>
    <w:rsid w:val="00747F1B"/>
    <w:rsid w:val="00751C35"/>
    <w:rsid w:val="00753DD1"/>
    <w:rsid w:val="00755446"/>
    <w:rsid w:val="00755F47"/>
    <w:rsid w:val="00760848"/>
    <w:rsid w:val="00760E57"/>
    <w:rsid w:val="007626BE"/>
    <w:rsid w:val="00763815"/>
    <w:rsid w:val="00764746"/>
    <w:rsid w:val="007714EE"/>
    <w:rsid w:val="00771AAC"/>
    <w:rsid w:val="00776394"/>
    <w:rsid w:val="007763F6"/>
    <w:rsid w:val="00776F3A"/>
    <w:rsid w:val="00780029"/>
    <w:rsid w:val="00780AA6"/>
    <w:rsid w:val="00780B12"/>
    <w:rsid w:val="00781160"/>
    <w:rsid w:val="00781D20"/>
    <w:rsid w:val="007820AA"/>
    <w:rsid w:val="00782D88"/>
    <w:rsid w:val="00785179"/>
    <w:rsid w:val="00785708"/>
    <w:rsid w:val="00785D1B"/>
    <w:rsid w:val="00786DAF"/>
    <w:rsid w:val="007876AB"/>
    <w:rsid w:val="007913A0"/>
    <w:rsid w:val="00794273"/>
    <w:rsid w:val="00794A12"/>
    <w:rsid w:val="00794BD2"/>
    <w:rsid w:val="00795266"/>
    <w:rsid w:val="00795DCB"/>
    <w:rsid w:val="0079674C"/>
    <w:rsid w:val="00796FBC"/>
    <w:rsid w:val="00797B58"/>
    <w:rsid w:val="007A0002"/>
    <w:rsid w:val="007A0ECE"/>
    <w:rsid w:val="007A0F2A"/>
    <w:rsid w:val="007A17D5"/>
    <w:rsid w:val="007A1C9D"/>
    <w:rsid w:val="007A2B78"/>
    <w:rsid w:val="007A4FDF"/>
    <w:rsid w:val="007A51E6"/>
    <w:rsid w:val="007B066F"/>
    <w:rsid w:val="007B14C7"/>
    <w:rsid w:val="007B1841"/>
    <w:rsid w:val="007B38F2"/>
    <w:rsid w:val="007B4584"/>
    <w:rsid w:val="007B5201"/>
    <w:rsid w:val="007B5B54"/>
    <w:rsid w:val="007B680F"/>
    <w:rsid w:val="007B7409"/>
    <w:rsid w:val="007C2A22"/>
    <w:rsid w:val="007C2A39"/>
    <w:rsid w:val="007C2BA3"/>
    <w:rsid w:val="007C31B1"/>
    <w:rsid w:val="007C4FAE"/>
    <w:rsid w:val="007C5987"/>
    <w:rsid w:val="007C6906"/>
    <w:rsid w:val="007D1F8C"/>
    <w:rsid w:val="007D38CC"/>
    <w:rsid w:val="007D408E"/>
    <w:rsid w:val="007D4917"/>
    <w:rsid w:val="007D5D6F"/>
    <w:rsid w:val="007D630B"/>
    <w:rsid w:val="007D64AC"/>
    <w:rsid w:val="007D6E12"/>
    <w:rsid w:val="007E465D"/>
    <w:rsid w:val="007E6DAD"/>
    <w:rsid w:val="007E77CB"/>
    <w:rsid w:val="007F1FF6"/>
    <w:rsid w:val="007F3C80"/>
    <w:rsid w:val="007F4382"/>
    <w:rsid w:val="007F4626"/>
    <w:rsid w:val="007F5644"/>
    <w:rsid w:val="007F56AB"/>
    <w:rsid w:val="007F6B2C"/>
    <w:rsid w:val="00803773"/>
    <w:rsid w:val="00804242"/>
    <w:rsid w:val="00804B88"/>
    <w:rsid w:val="008053A5"/>
    <w:rsid w:val="00805677"/>
    <w:rsid w:val="00805738"/>
    <w:rsid w:val="00806191"/>
    <w:rsid w:val="00806904"/>
    <w:rsid w:val="00811389"/>
    <w:rsid w:val="00811E3A"/>
    <w:rsid w:val="00812D23"/>
    <w:rsid w:val="00813223"/>
    <w:rsid w:val="008154A9"/>
    <w:rsid w:val="00817069"/>
    <w:rsid w:val="0081781A"/>
    <w:rsid w:val="00822FC4"/>
    <w:rsid w:val="00823138"/>
    <w:rsid w:val="00825024"/>
    <w:rsid w:val="008263D0"/>
    <w:rsid w:val="0082765A"/>
    <w:rsid w:val="008277C8"/>
    <w:rsid w:val="00827E72"/>
    <w:rsid w:val="00830119"/>
    <w:rsid w:val="00831409"/>
    <w:rsid w:val="00831FB8"/>
    <w:rsid w:val="00833B53"/>
    <w:rsid w:val="008347CB"/>
    <w:rsid w:val="00836D7C"/>
    <w:rsid w:val="00837EDB"/>
    <w:rsid w:val="00837FC9"/>
    <w:rsid w:val="00840750"/>
    <w:rsid w:val="00840BD3"/>
    <w:rsid w:val="0084192C"/>
    <w:rsid w:val="00842759"/>
    <w:rsid w:val="00842B85"/>
    <w:rsid w:val="00842CD6"/>
    <w:rsid w:val="008430BD"/>
    <w:rsid w:val="00845B9C"/>
    <w:rsid w:val="00847066"/>
    <w:rsid w:val="00847538"/>
    <w:rsid w:val="0084780E"/>
    <w:rsid w:val="00847D50"/>
    <w:rsid w:val="00847F13"/>
    <w:rsid w:val="00850CE5"/>
    <w:rsid w:val="008524BF"/>
    <w:rsid w:val="00854272"/>
    <w:rsid w:val="0085597C"/>
    <w:rsid w:val="0085703A"/>
    <w:rsid w:val="0085709A"/>
    <w:rsid w:val="00857411"/>
    <w:rsid w:val="008579EF"/>
    <w:rsid w:val="00857BAD"/>
    <w:rsid w:val="0086036E"/>
    <w:rsid w:val="00861723"/>
    <w:rsid w:val="00862499"/>
    <w:rsid w:val="008629C1"/>
    <w:rsid w:val="00862E24"/>
    <w:rsid w:val="0086313B"/>
    <w:rsid w:val="00863A6A"/>
    <w:rsid w:val="0086432B"/>
    <w:rsid w:val="00865910"/>
    <w:rsid w:val="008669D5"/>
    <w:rsid w:val="0087129B"/>
    <w:rsid w:val="00872D5E"/>
    <w:rsid w:val="00874205"/>
    <w:rsid w:val="00874856"/>
    <w:rsid w:val="008755C1"/>
    <w:rsid w:val="0087597C"/>
    <w:rsid w:val="0087720C"/>
    <w:rsid w:val="008802D6"/>
    <w:rsid w:val="00880428"/>
    <w:rsid w:val="0088120A"/>
    <w:rsid w:val="00881A3C"/>
    <w:rsid w:val="00881AEE"/>
    <w:rsid w:val="008821C3"/>
    <w:rsid w:val="00883498"/>
    <w:rsid w:val="008838F3"/>
    <w:rsid w:val="0088451C"/>
    <w:rsid w:val="0088496C"/>
    <w:rsid w:val="00890D92"/>
    <w:rsid w:val="00891D24"/>
    <w:rsid w:val="008965BB"/>
    <w:rsid w:val="00896ABC"/>
    <w:rsid w:val="008A0315"/>
    <w:rsid w:val="008A11B2"/>
    <w:rsid w:val="008A155B"/>
    <w:rsid w:val="008A1D9F"/>
    <w:rsid w:val="008A2F1A"/>
    <w:rsid w:val="008A44A5"/>
    <w:rsid w:val="008A5F53"/>
    <w:rsid w:val="008B1CE2"/>
    <w:rsid w:val="008B2034"/>
    <w:rsid w:val="008B3A4E"/>
    <w:rsid w:val="008B419F"/>
    <w:rsid w:val="008B535D"/>
    <w:rsid w:val="008B5672"/>
    <w:rsid w:val="008B687C"/>
    <w:rsid w:val="008B6F14"/>
    <w:rsid w:val="008C043A"/>
    <w:rsid w:val="008C07AD"/>
    <w:rsid w:val="008C13FA"/>
    <w:rsid w:val="008C394C"/>
    <w:rsid w:val="008C490F"/>
    <w:rsid w:val="008C7255"/>
    <w:rsid w:val="008D0916"/>
    <w:rsid w:val="008D4020"/>
    <w:rsid w:val="008D4C21"/>
    <w:rsid w:val="008D4EE9"/>
    <w:rsid w:val="008D6D4B"/>
    <w:rsid w:val="008D6F71"/>
    <w:rsid w:val="008D74C9"/>
    <w:rsid w:val="008D7DEB"/>
    <w:rsid w:val="008E33EC"/>
    <w:rsid w:val="008E405A"/>
    <w:rsid w:val="008E5E02"/>
    <w:rsid w:val="008E695B"/>
    <w:rsid w:val="008E6B16"/>
    <w:rsid w:val="008E6DFE"/>
    <w:rsid w:val="008E703E"/>
    <w:rsid w:val="008F0255"/>
    <w:rsid w:val="008F0387"/>
    <w:rsid w:val="008F1245"/>
    <w:rsid w:val="008F17A6"/>
    <w:rsid w:val="008F2E6B"/>
    <w:rsid w:val="008F327D"/>
    <w:rsid w:val="008F3B18"/>
    <w:rsid w:val="008F5638"/>
    <w:rsid w:val="008F5DD4"/>
    <w:rsid w:val="008F7208"/>
    <w:rsid w:val="008F79F4"/>
    <w:rsid w:val="00900CB8"/>
    <w:rsid w:val="00902031"/>
    <w:rsid w:val="00902BCF"/>
    <w:rsid w:val="0090331B"/>
    <w:rsid w:val="0090481F"/>
    <w:rsid w:val="00907E59"/>
    <w:rsid w:val="0091116E"/>
    <w:rsid w:val="00911ED9"/>
    <w:rsid w:val="0091540B"/>
    <w:rsid w:val="00915978"/>
    <w:rsid w:val="00915E75"/>
    <w:rsid w:val="009168B5"/>
    <w:rsid w:val="009172B3"/>
    <w:rsid w:val="00917896"/>
    <w:rsid w:val="009179A8"/>
    <w:rsid w:val="00920E94"/>
    <w:rsid w:val="0092333A"/>
    <w:rsid w:val="00924295"/>
    <w:rsid w:val="00924EDE"/>
    <w:rsid w:val="0092518E"/>
    <w:rsid w:val="00927680"/>
    <w:rsid w:val="00927B06"/>
    <w:rsid w:val="00927D8F"/>
    <w:rsid w:val="0093189B"/>
    <w:rsid w:val="00932B20"/>
    <w:rsid w:val="00933A1B"/>
    <w:rsid w:val="00935A40"/>
    <w:rsid w:val="009361D3"/>
    <w:rsid w:val="009367D3"/>
    <w:rsid w:val="009371C8"/>
    <w:rsid w:val="00937657"/>
    <w:rsid w:val="009406DD"/>
    <w:rsid w:val="009418B0"/>
    <w:rsid w:val="00941A6F"/>
    <w:rsid w:val="00950505"/>
    <w:rsid w:val="00953896"/>
    <w:rsid w:val="009561F4"/>
    <w:rsid w:val="009574FB"/>
    <w:rsid w:val="00960912"/>
    <w:rsid w:val="00962825"/>
    <w:rsid w:val="00963C8B"/>
    <w:rsid w:val="00964120"/>
    <w:rsid w:val="00967982"/>
    <w:rsid w:val="00971AA1"/>
    <w:rsid w:val="009744F3"/>
    <w:rsid w:val="00975D0F"/>
    <w:rsid w:val="00975D50"/>
    <w:rsid w:val="0097614A"/>
    <w:rsid w:val="0098025A"/>
    <w:rsid w:val="00983C1F"/>
    <w:rsid w:val="00987BAD"/>
    <w:rsid w:val="00990E92"/>
    <w:rsid w:val="00990FD6"/>
    <w:rsid w:val="00991C5F"/>
    <w:rsid w:val="00992EC1"/>
    <w:rsid w:val="00994F33"/>
    <w:rsid w:val="00995B4A"/>
    <w:rsid w:val="00996C20"/>
    <w:rsid w:val="00997C6D"/>
    <w:rsid w:val="00997E13"/>
    <w:rsid w:val="009A0306"/>
    <w:rsid w:val="009A15E5"/>
    <w:rsid w:val="009A1B25"/>
    <w:rsid w:val="009A1EFC"/>
    <w:rsid w:val="009A29FC"/>
    <w:rsid w:val="009A349F"/>
    <w:rsid w:val="009A365A"/>
    <w:rsid w:val="009A3CC2"/>
    <w:rsid w:val="009A3EF0"/>
    <w:rsid w:val="009A493E"/>
    <w:rsid w:val="009A4B4F"/>
    <w:rsid w:val="009A4BCA"/>
    <w:rsid w:val="009A61FA"/>
    <w:rsid w:val="009A700B"/>
    <w:rsid w:val="009B057A"/>
    <w:rsid w:val="009B0C4F"/>
    <w:rsid w:val="009B0DEF"/>
    <w:rsid w:val="009B1209"/>
    <w:rsid w:val="009B5B56"/>
    <w:rsid w:val="009B5C63"/>
    <w:rsid w:val="009B5CE7"/>
    <w:rsid w:val="009B659E"/>
    <w:rsid w:val="009B7413"/>
    <w:rsid w:val="009C1484"/>
    <w:rsid w:val="009C291E"/>
    <w:rsid w:val="009C386B"/>
    <w:rsid w:val="009C39AC"/>
    <w:rsid w:val="009C3B53"/>
    <w:rsid w:val="009C4C05"/>
    <w:rsid w:val="009D06C8"/>
    <w:rsid w:val="009D45E3"/>
    <w:rsid w:val="009D47C3"/>
    <w:rsid w:val="009D4BA4"/>
    <w:rsid w:val="009D4DC3"/>
    <w:rsid w:val="009D539B"/>
    <w:rsid w:val="009D7000"/>
    <w:rsid w:val="009E00DE"/>
    <w:rsid w:val="009E192A"/>
    <w:rsid w:val="009E3B2E"/>
    <w:rsid w:val="009E4980"/>
    <w:rsid w:val="009E4CA4"/>
    <w:rsid w:val="009E56A3"/>
    <w:rsid w:val="009E756D"/>
    <w:rsid w:val="009E7E38"/>
    <w:rsid w:val="009F015D"/>
    <w:rsid w:val="009F1DC5"/>
    <w:rsid w:val="009F32BC"/>
    <w:rsid w:val="009F33C8"/>
    <w:rsid w:val="009F3C06"/>
    <w:rsid w:val="009F3C59"/>
    <w:rsid w:val="009F45BB"/>
    <w:rsid w:val="009F56E6"/>
    <w:rsid w:val="009F64F7"/>
    <w:rsid w:val="00A00244"/>
    <w:rsid w:val="00A0036B"/>
    <w:rsid w:val="00A029A6"/>
    <w:rsid w:val="00A056BC"/>
    <w:rsid w:val="00A05A89"/>
    <w:rsid w:val="00A07369"/>
    <w:rsid w:val="00A07DC4"/>
    <w:rsid w:val="00A113DB"/>
    <w:rsid w:val="00A13FC0"/>
    <w:rsid w:val="00A14010"/>
    <w:rsid w:val="00A14B7B"/>
    <w:rsid w:val="00A16F77"/>
    <w:rsid w:val="00A2032C"/>
    <w:rsid w:val="00A234C2"/>
    <w:rsid w:val="00A237F0"/>
    <w:rsid w:val="00A248B6"/>
    <w:rsid w:val="00A25BAB"/>
    <w:rsid w:val="00A26831"/>
    <w:rsid w:val="00A305C9"/>
    <w:rsid w:val="00A333F8"/>
    <w:rsid w:val="00A34AF6"/>
    <w:rsid w:val="00A35B80"/>
    <w:rsid w:val="00A35E17"/>
    <w:rsid w:val="00A36566"/>
    <w:rsid w:val="00A4086E"/>
    <w:rsid w:val="00A41042"/>
    <w:rsid w:val="00A43719"/>
    <w:rsid w:val="00A43C77"/>
    <w:rsid w:val="00A441B1"/>
    <w:rsid w:val="00A44EAE"/>
    <w:rsid w:val="00A470CC"/>
    <w:rsid w:val="00A47200"/>
    <w:rsid w:val="00A47E64"/>
    <w:rsid w:val="00A50574"/>
    <w:rsid w:val="00A507E3"/>
    <w:rsid w:val="00A507F2"/>
    <w:rsid w:val="00A50C13"/>
    <w:rsid w:val="00A519FB"/>
    <w:rsid w:val="00A520BB"/>
    <w:rsid w:val="00A527A2"/>
    <w:rsid w:val="00A52BC4"/>
    <w:rsid w:val="00A56E8D"/>
    <w:rsid w:val="00A61E80"/>
    <w:rsid w:val="00A6273D"/>
    <w:rsid w:val="00A63189"/>
    <w:rsid w:val="00A64399"/>
    <w:rsid w:val="00A64DD5"/>
    <w:rsid w:val="00A65DC7"/>
    <w:rsid w:val="00A70204"/>
    <w:rsid w:val="00A70D39"/>
    <w:rsid w:val="00A750AD"/>
    <w:rsid w:val="00A758BD"/>
    <w:rsid w:val="00A80955"/>
    <w:rsid w:val="00A81405"/>
    <w:rsid w:val="00A84AC7"/>
    <w:rsid w:val="00A84DCE"/>
    <w:rsid w:val="00A86407"/>
    <w:rsid w:val="00A87ABC"/>
    <w:rsid w:val="00A87C70"/>
    <w:rsid w:val="00A87ED2"/>
    <w:rsid w:val="00A90310"/>
    <w:rsid w:val="00A90CA4"/>
    <w:rsid w:val="00A919DC"/>
    <w:rsid w:val="00A93088"/>
    <w:rsid w:val="00A946B4"/>
    <w:rsid w:val="00A94CBE"/>
    <w:rsid w:val="00A96CC9"/>
    <w:rsid w:val="00A97924"/>
    <w:rsid w:val="00A97E62"/>
    <w:rsid w:val="00AA176C"/>
    <w:rsid w:val="00AA1B33"/>
    <w:rsid w:val="00AA29DE"/>
    <w:rsid w:val="00AA4E98"/>
    <w:rsid w:val="00AA565E"/>
    <w:rsid w:val="00AA5963"/>
    <w:rsid w:val="00AA5A1D"/>
    <w:rsid w:val="00AA64C6"/>
    <w:rsid w:val="00AA66D5"/>
    <w:rsid w:val="00AA6ABC"/>
    <w:rsid w:val="00AB21D2"/>
    <w:rsid w:val="00AB2D4F"/>
    <w:rsid w:val="00AB5846"/>
    <w:rsid w:val="00AB5AEA"/>
    <w:rsid w:val="00AC30D0"/>
    <w:rsid w:val="00AC6970"/>
    <w:rsid w:val="00AC7642"/>
    <w:rsid w:val="00AC7D3A"/>
    <w:rsid w:val="00AD0EAC"/>
    <w:rsid w:val="00AD10A0"/>
    <w:rsid w:val="00AD10F8"/>
    <w:rsid w:val="00AD2334"/>
    <w:rsid w:val="00AD41B2"/>
    <w:rsid w:val="00AD58C4"/>
    <w:rsid w:val="00AD5940"/>
    <w:rsid w:val="00AD5962"/>
    <w:rsid w:val="00AE0DB0"/>
    <w:rsid w:val="00AE1C18"/>
    <w:rsid w:val="00AE24B0"/>
    <w:rsid w:val="00AE3770"/>
    <w:rsid w:val="00AE3FA4"/>
    <w:rsid w:val="00AE441A"/>
    <w:rsid w:val="00AE4534"/>
    <w:rsid w:val="00AE48C9"/>
    <w:rsid w:val="00AE4976"/>
    <w:rsid w:val="00AE5F87"/>
    <w:rsid w:val="00AE628C"/>
    <w:rsid w:val="00AF1E43"/>
    <w:rsid w:val="00AF3C60"/>
    <w:rsid w:val="00AF4FC4"/>
    <w:rsid w:val="00AF6EF7"/>
    <w:rsid w:val="00AF71AE"/>
    <w:rsid w:val="00B00680"/>
    <w:rsid w:val="00B01895"/>
    <w:rsid w:val="00B01B87"/>
    <w:rsid w:val="00B01D6F"/>
    <w:rsid w:val="00B02B5E"/>
    <w:rsid w:val="00B03487"/>
    <w:rsid w:val="00B0419F"/>
    <w:rsid w:val="00B046B2"/>
    <w:rsid w:val="00B0523E"/>
    <w:rsid w:val="00B05332"/>
    <w:rsid w:val="00B05880"/>
    <w:rsid w:val="00B05AE2"/>
    <w:rsid w:val="00B0600A"/>
    <w:rsid w:val="00B0634A"/>
    <w:rsid w:val="00B06542"/>
    <w:rsid w:val="00B065FC"/>
    <w:rsid w:val="00B0685A"/>
    <w:rsid w:val="00B12289"/>
    <w:rsid w:val="00B13FD7"/>
    <w:rsid w:val="00B17433"/>
    <w:rsid w:val="00B21E36"/>
    <w:rsid w:val="00B236F1"/>
    <w:rsid w:val="00B23DAA"/>
    <w:rsid w:val="00B2447F"/>
    <w:rsid w:val="00B272A7"/>
    <w:rsid w:val="00B32DF8"/>
    <w:rsid w:val="00B33114"/>
    <w:rsid w:val="00B3386F"/>
    <w:rsid w:val="00B34162"/>
    <w:rsid w:val="00B349BC"/>
    <w:rsid w:val="00B3666A"/>
    <w:rsid w:val="00B3683C"/>
    <w:rsid w:val="00B372A7"/>
    <w:rsid w:val="00B37B8E"/>
    <w:rsid w:val="00B40EAE"/>
    <w:rsid w:val="00B42371"/>
    <w:rsid w:val="00B44151"/>
    <w:rsid w:val="00B4498C"/>
    <w:rsid w:val="00B44F2B"/>
    <w:rsid w:val="00B45200"/>
    <w:rsid w:val="00B4666E"/>
    <w:rsid w:val="00B469A1"/>
    <w:rsid w:val="00B47E42"/>
    <w:rsid w:val="00B533DE"/>
    <w:rsid w:val="00B53D04"/>
    <w:rsid w:val="00B53DAC"/>
    <w:rsid w:val="00B55997"/>
    <w:rsid w:val="00B570BF"/>
    <w:rsid w:val="00B6086C"/>
    <w:rsid w:val="00B6137B"/>
    <w:rsid w:val="00B61650"/>
    <w:rsid w:val="00B63395"/>
    <w:rsid w:val="00B65DCC"/>
    <w:rsid w:val="00B662A5"/>
    <w:rsid w:val="00B66322"/>
    <w:rsid w:val="00B66E7B"/>
    <w:rsid w:val="00B71012"/>
    <w:rsid w:val="00B711F1"/>
    <w:rsid w:val="00B7159B"/>
    <w:rsid w:val="00B71F1A"/>
    <w:rsid w:val="00B7238B"/>
    <w:rsid w:val="00B737B5"/>
    <w:rsid w:val="00B76555"/>
    <w:rsid w:val="00B76A5E"/>
    <w:rsid w:val="00B7799F"/>
    <w:rsid w:val="00B8377E"/>
    <w:rsid w:val="00B86E17"/>
    <w:rsid w:val="00B87472"/>
    <w:rsid w:val="00B90046"/>
    <w:rsid w:val="00B91E00"/>
    <w:rsid w:val="00B92CB0"/>
    <w:rsid w:val="00B93A80"/>
    <w:rsid w:val="00B93AE3"/>
    <w:rsid w:val="00B9799F"/>
    <w:rsid w:val="00B97C98"/>
    <w:rsid w:val="00BA0D49"/>
    <w:rsid w:val="00BA1578"/>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3DF9"/>
    <w:rsid w:val="00BB4831"/>
    <w:rsid w:val="00BB5864"/>
    <w:rsid w:val="00BC0B18"/>
    <w:rsid w:val="00BC1240"/>
    <w:rsid w:val="00BC1B4C"/>
    <w:rsid w:val="00BC1D8F"/>
    <w:rsid w:val="00BC2100"/>
    <w:rsid w:val="00BC2196"/>
    <w:rsid w:val="00BC6551"/>
    <w:rsid w:val="00BD1E20"/>
    <w:rsid w:val="00BD2928"/>
    <w:rsid w:val="00BE0396"/>
    <w:rsid w:val="00BE1DC5"/>
    <w:rsid w:val="00BE24CD"/>
    <w:rsid w:val="00BE280F"/>
    <w:rsid w:val="00BE65C9"/>
    <w:rsid w:val="00BE7CE1"/>
    <w:rsid w:val="00BF050A"/>
    <w:rsid w:val="00BF20EF"/>
    <w:rsid w:val="00BF430C"/>
    <w:rsid w:val="00BF56DA"/>
    <w:rsid w:val="00BF68DB"/>
    <w:rsid w:val="00BF6E24"/>
    <w:rsid w:val="00C0451B"/>
    <w:rsid w:val="00C0563D"/>
    <w:rsid w:val="00C05DC5"/>
    <w:rsid w:val="00C119E3"/>
    <w:rsid w:val="00C11D29"/>
    <w:rsid w:val="00C1208B"/>
    <w:rsid w:val="00C125E8"/>
    <w:rsid w:val="00C149FB"/>
    <w:rsid w:val="00C16D5F"/>
    <w:rsid w:val="00C20364"/>
    <w:rsid w:val="00C20548"/>
    <w:rsid w:val="00C20914"/>
    <w:rsid w:val="00C20F91"/>
    <w:rsid w:val="00C214BE"/>
    <w:rsid w:val="00C21BFF"/>
    <w:rsid w:val="00C27745"/>
    <w:rsid w:val="00C31BA4"/>
    <w:rsid w:val="00C3268C"/>
    <w:rsid w:val="00C32982"/>
    <w:rsid w:val="00C3390D"/>
    <w:rsid w:val="00C33A36"/>
    <w:rsid w:val="00C34142"/>
    <w:rsid w:val="00C36D6B"/>
    <w:rsid w:val="00C3701C"/>
    <w:rsid w:val="00C41110"/>
    <w:rsid w:val="00C42F7A"/>
    <w:rsid w:val="00C43F7A"/>
    <w:rsid w:val="00C441BA"/>
    <w:rsid w:val="00C50D1D"/>
    <w:rsid w:val="00C5263D"/>
    <w:rsid w:val="00C52DB4"/>
    <w:rsid w:val="00C53EE1"/>
    <w:rsid w:val="00C54358"/>
    <w:rsid w:val="00C55DB6"/>
    <w:rsid w:val="00C55F3A"/>
    <w:rsid w:val="00C62AB2"/>
    <w:rsid w:val="00C63375"/>
    <w:rsid w:val="00C63D31"/>
    <w:rsid w:val="00C64EC7"/>
    <w:rsid w:val="00C66069"/>
    <w:rsid w:val="00C66C2B"/>
    <w:rsid w:val="00C67C84"/>
    <w:rsid w:val="00C7094E"/>
    <w:rsid w:val="00C7103A"/>
    <w:rsid w:val="00C714AD"/>
    <w:rsid w:val="00C73BD1"/>
    <w:rsid w:val="00C7740B"/>
    <w:rsid w:val="00C80477"/>
    <w:rsid w:val="00C81168"/>
    <w:rsid w:val="00C85CD0"/>
    <w:rsid w:val="00C9087C"/>
    <w:rsid w:val="00C90F17"/>
    <w:rsid w:val="00C91548"/>
    <w:rsid w:val="00C94F77"/>
    <w:rsid w:val="00C952A7"/>
    <w:rsid w:val="00C95F27"/>
    <w:rsid w:val="00C96561"/>
    <w:rsid w:val="00CA0B23"/>
    <w:rsid w:val="00CA15F2"/>
    <w:rsid w:val="00CA1C8F"/>
    <w:rsid w:val="00CA4420"/>
    <w:rsid w:val="00CA491C"/>
    <w:rsid w:val="00CA5715"/>
    <w:rsid w:val="00CA58D4"/>
    <w:rsid w:val="00CA6C34"/>
    <w:rsid w:val="00CB01BD"/>
    <w:rsid w:val="00CB174A"/>
    <w:rsid w:val="00CB2093"/>
    <w:rsid w:val="00CB2B3D"/>
    <w:rsid w:val="00CB32B5"/>
    <w:rsid w:val="00CB48E8"/>
    <w:rsid w:val="00CB5052"/>
    <w:rsid w:val="00CC0C8C"/>
    <w:rsid w:val="00CC0D4B"/>
    <w:rsid w:val="00CC191F"/>
    <w:rsid w:val="00CC2376"/>
    <w:rsid w:val="00CC2879"/>
    <w:rsid w:val="00CC7BCA"/>
    <w:rsid w:val="00CD0C29"/>
    <w:rsid w:val="00CD3598"/>
    <w:rsid w:val="00CD3E83"/>
    <w:rsid w:val="00CD59E6"/>
    <w:rsid w:val="00CD5E2C"/>
    <w:rsid w:val="00CD783C"/>
    <w:rsid w:val="00CE26F9"/>
    <w:rsid w:val="00CE3DAC"/>
    <w:rsid w:val="00CE43AF"/>
    <w:rsid w:val="00CE737E"/>
    <w:rsid w:val="00CF2508"/>
    <w:rsid w:val="00CF2EF6"/>
    <w:rsid w:val="00CF41F1"/>
    <w:rsid w:val="00CF469E"/>
    <w:rsid w:val="00CF494D"/>
    <w:rsid w:val="00CF5060"/>
    <w:rsid w:val="00CF6A9A"/>
    <w:rsid w:val="00CF775F"/>
    <w:rsid w:val="00CF7C29"/>
    <w:rsid w:val="00D02B9C"/>
    <w:rsid w:val="00D03B2E"/>
    <w:rsid w:val="00D06C57"/>
    <w:rsid w:val="00D10D01"/>
    <w:rsid w:val="00D10F03"/>
    <w:rsid w:val="00D119E4"/>
    <w:rsid w:val="00D133FE"/>
    <w:rsid w:val="00D13689"/>
    <w:rsid w:val="00D15141"/>
    <w:rsid w:val="00D16060"/>
    <w:rsid w:val="00D1636E"/>
    <w:rsid w:val="00D16D7A"/>
    <w:rsid w:val="00D16EF8"/>
    <w:rsid w:val="00D172A8"/>
    <w:rsid w:val="00D204B3"/>
    <w:rsid w:val="00D206CA"/>
    <w:rsid w:val="00D20EDB"/>
    <w:rsid w:val="00D2133C"/>
    <w:rsid w:val="00D22D0D"/>
    <w:rsid w:val="00D25914"/>
    <w:rsid w:val="00D2603F"/>
    <w:rsid w:val="00D262D6"/>
    <w:rsid w:val="00D26E94"/>
    <w:rsid w:val="00D2721B"/>
    <w:rsid w:val="00D274EF"/>
    <w:rsid w:val="00D276A4"/>
    <w:rsid w:val="00D32288"/>
    <w:rsid w:val="00D3496D"/>
    <w:rsid w:val="00D35D0C"/>
    <w:rsid w:val="00D37AF6"/>
    <w:rsid w:val="00D40D24"/>
    <w:rsid w:val="00D417DD"/>
    <w:rsid w:val="00D41CBA"/>
    <w:rsid w:val="00D42567"/>
    <w:rsid w:val="00D4330B"/>
    <w:rsid w:val="00D4502A"/>
    <w:rsid w:val="00D452CC"/>
    <w:rsid w:val="00D50F18"/>
    <w:rsid w:val="00D510EE"/>
    <w:rsid w:val="00D51459"/>
    <w:rsid w:val="00D52EFE"/>
    <w:rsid w:val="00D5468D"/>
    <w:rsid w:val="00D549A4"/>
    <w:rsid w:val="00D56B44"/>
    <w:rsid w:val="00D63483"/>
    <w:rsid w:val="00D64401"/>
    <w:rsid w:val="00D64955"/>
    <w:rsid w:val="00D64AEA"/>
    <w:rsid w:val="00D64C6F"/>
    <w:rsid w:val="00D652F9"/>
    <w:rsid w:val="00D66529"/>
    <w:rsid w:val="00D66DC0"/>
    <w:rsid w:val="00D67EFA"/>
    <w:rsid w:val="00D71885"/>
    <w:rsid w:val="00D742B7"/>
    <w:rsid w:val="00D7459C"/>
    <w:rsid w:val="00D747FE"/>
    <w:rsid w:val="00D76F86"/>
    <w:rsid w:val="00D77589"/>
    <w:rsid w:val="00D77B0F"/>
    <w:rsid w:val="00D8144D"/>
    <w:rsid w:val="00D83044"/>
    <w:rsid w:val="00D83071"/>
    <w:rsid w:val="00D83EA6"/>
    <w:rsid w:val="00D84243"/>
    <w:rsid w:val="00D90285"/>
    <w:rsid w:val="00D92B2A"/>
    <w:rsid w:val="00D92DAC"/>
    <w:rsid w:val="00D9318E"/>
    <w:rsid w:val="00D93739"/>
    <w:rsid w:val="00D94A95"/>
    <w:rsid w:val="00D94B4C"/>
    <w:rsid w:val="00D9504E"/>
    <w:rsid w:val="00D97FBF"/>
    <w:rsid w:val="00DA0512"/>
    <w:rsid w:val="00DA0BCD"/>
    <w:rsid w:val="00DA14FA"/>
    <w:rsid w:val="00DA6209"/>
    <w:rsid w:val="00DB1BF7"/>
    <w:rsid w:val="00DB28D1"/>
    <w:rsid w:val="00DB3813"/>
    <w:rsid w:val="00DB4CFA"/>
    <w:rsid w:val="00DB6E34"/>
    <w:rsid w:val="00DB715C"/>
    <w:rsid w:val="00DB71F7"/>
    <w:rsid w:val="00DC05AC"/>
    <w:rsid w:val="00DC193A"/>
    <w:rsid w:val="00DC50E6"/>
    <w:rsid w:val="00DC6128"/>
    <w:rsid w:val="00DD2119"/>
    <w:rsid w:val="00DD23BA"/>
    <w:rsid w:val="00DD45D1"/>
    <w:rsid w:val="00DD5253"/>
    <w:rsid w:val="00DD63B5"/>
    <w:rsid w:val="00DD6595"/>
    <w:rsid w:val="00DD6921"/>
    <w:rsid w:val="00DD7B81"/>
    <w:rsid w:val="00DE0467"/>
    <w:rsid w:val="00DE1F7B"/>
    <w:rsid w:val="00DE44AF"/>
    <w:rsid w:val="00DE45FC"/>
    <w:rsid w:val="00DE4C83"/>
    <w:rsid w:val="00DE554D"/>
    <w:rsid w:val="00DF0232"/>
    <w:rsid w:val="00DF070A"/>
    <w:rsid w:val="00DF0A36"/>
    <w:rsid w:val="00DF12A4"/>
    <w:rsid w:val="00DF2380"/>
    <w:rsid w:val="00DF2DAA"/>
    <w:rsid w:val="00DF4537"/>
    <w:rsid w:val="00DF692B"/>
    <w:rsid w:val="00E00C54"/>
    <w:rsid w:val="00E056C3"/>
    <w:rsid w:val="00E05807"/>
    <w:rsid w:val="00E06B1D"/>
    <w:rsid w:val="00E10D22"/>
    <w:rsid w:val="00E123D4"/>
    <w:rsid w:val="00E12F47"/>
    <w:rsid w:val="00E13CBE"/>
    <w:rsid w:val="00E13D19"/>
    <w:rsid w:val="00E160B8"/>
    <w:rsid w:val="00E16873"/>
    <w:rsid w:val="00E17167"/>
    <w:rsid w:val="00E17A73"/>
    <w:rsid w:val="00E21866"/>
    <w:rsid w:val="00E21B47"/>
    <w:rsid w:val="00E21CFC"/>
    <w:rsid w:val="00E222C2"/>
    <w:rsid w:val="00E22C3C"/>
    <w:rsid w:val="00E23B8C"/>
    <w:rsid w:val="00E23D12"/>
    <w:rsid w:val="00E26EC6"/>
    <w:rsid w:val="00E27AD8"/>
    <w:rsid w:val="00E30C60"/>
    <w:rsid w:val="00E3149F"/>
    <w:rsid w:val="00E32F94"/>
    <w:rsid w:val="00E33D5E"/>
    <w:rsid w:val="00E344FC"/>
    <w:rsid w:val="00E3534A"/>
    <w:rsid w:val="00E35646"/>
    <w:rsid w:val="00E373FB"/>
    <w:rsid w:val="00E40EE2"/>
    <w:rsid w:val="00E45A9A"/>
    <w:rsid w:val="00E45DF7"/>
    <w:rsid w:val="00E516D5"/>
    <w:rsid w:val="00E53321"/>
    <w:rsid w:val="00E54F6A"/>
    <w:rsid w:val="00E5560C"/>
    <w:rsid w:val="00E56011"/>
    <w:rsid w:val="00E562C2"/>
    <w:rsid w:val="00E60540"/>
    <w:rsid w:val="00E608C3"/>
    <w:rsid w:val="00E624BF"/>
    <w:rsid w:val="00E65952"/>
    <w:rsid w:val="00E663E1"/>
    <w:rsid w:val="00E70B43"/>
    <w:rsid w:val="00E72C9D"/>
    <w:rsid w:val="00E73046"/>
    <w:rsid w:val="00E7364B"/>
    <w:rsid w:val="00E73CE9"/>
    <w:rsid w:val="00E74431"/>
    <w:rsid w:val="00E74759"/>
    <w:rsid w:val="00E74FE2"/>
    <w:rsid w:val="00E75B18"/>
    <w:rsid w:val="00E7652B"/>
    <w:rsid w:val="00E80311"/>
    <w:rsid w:val="00E80740"/>
    <w:rsid w:val="00E81829"/>
    <w:rsid w:val="00E82068"/>
    <w:rsid w:val="00E830C7"/>
    <w:rsid w:val="00E8327E"/>
    <w:rsid w:val="00E83A30"/>
    <w:rsid w:val="00E84A0C"/>
    <w:rsid w:val="00E85475"/>
    <w:rsid w:val="00E85871"/>
    <w:rsid w:val="00E85DF5"/>
    <w:rsid w:val="00E86D58"/>
    <w:rsid w:val="00E94369"/>
    <w:rsid w:val="00E95A06"/>
    <w:rsid w:val="00E969A8"/>
    <w:rsid w:val="00EA0287"/>
    <w:rsid w:val="00EA043A"/>
    <w:rsid w:val="00EA2DAE"/>
    <w:rsid w:val="00EA4264"/>
    <w:rsid w:val="00EA5D07"/>
    <w:rsid w:val="00EA636D"/>
    <w:rsid w:val="00EB1A34"/>
    <w:rsid w:val="00EB1D0C"/>
    <w:rsid w:val="00EB1F47"/>
    <w:rsid w:val="00EB3286"/>
    <w:rsid w:val="00EB34F1"/>
    <w:rsid w:val="00EB44EA"/>
    <w:rsid w:val="00EB47AC"/>
    <w:rsid w:val="00EB5691"/>
    <w:rsid w:val="00EB6684"/>
    <w:rsid w:val="00EB6BEF"/>
    <w:rsid w:val="00EB7219"/>
    <w:rsid w:val="00EB73DB"/>
    <w:rsid w:val="00EB7D93"/>
    <w:rsid w:val="00EC0E26"/>
    <w:rsid w:val="00EC162F"/>
    <w:rsid w:val="00EC1E89"/>
    <w:rsid w:val="00EC4002"/>
    <w:rsid w:val="00EC4C6E"/>
    <w:rsid w:val="00EC4FE6"/>
    <w:rsid w:val="00EC50EB"/>
    <w:rsid w:val="00EC6BAF"/>
    <w:rsid w:val="00EC742C"/>
    <w:rsid w:val="00ED1416"/>
    <w:rsid w:val="00ED1604"/>
    <w:rsid w:val="00ED4B34"/>
    <w:rsid w:val="00ED4C6D"/>
    <w:rsid w:val="00ED5E49"/>
    <w:rsid w:val="00ED6D06"/>
    <w:rsid w:val="00EE06FE"/>
    <w:rsid w:val="00EE0E24"/>
    <w:rsid w:val="00EE1B25"/>
    <w:rsid w:val="00EE2498"/>
    <w:rsid w:val="00EE4318"/>
    <w:rsid w:val="00EE5A35"/>
    <w:rsid w:val="00EE652A"/>
    <w:rsid w:val="00EE665F"/>
    <w:rsid w:val="00EF00F7"/>
    <w:rsid w:val="00EF335B"/>
    <w:rsid w:val="00EF4C0D"/>
    <w:rsid w:val="00EF4FC5"/>
    <w:rsid w:val="00EF555C"/>
    <w:rsid w:val="00EF64F9"/>
    <w:rsid w:val="00EF7210"/>
    <w:rsid w:val="00F006A4"/>
    <w:rsid w:val="00F03901"/>
    <w:rsid w:val="00F03CEC"/>
    <w:rsid w:val="00F10716"/>
    <w:rsid w:val="00F10C46"/>
    <w:rsid w:val="00F11598"/>
    <w:rsid w:val="00F13E6B"/>
    <w:rsid w:val="00F16100"/>
    <w:rsid w:val="00F20230"/>
    <w:rsid w:val="00F207BE"/>
    <w:rsid w:val="00F222A5"/>
    <w:rsid w:val="00F225A9"/>
    <w:rsid w:val="00F23321"/>
    <w:rsid w:val="00F23E6A"/>
    <w:rsid w:val="00F24CC4"/>
    <w:rsid w:val="00F265FA"/>
    <w:rsid w:val="00F276BF"/>
    <w:rsid w:val="00F34AE8"/>
    <w:rsid w:val="00F36070"/>
    <w:rsid w:val="00F36C10"/>
    <w:rsid w:val="00F4019D"/>
    <w:rsid w:val="00F40EC1"/>
    <w:rsid w:val="00F4203E"/>
    <w:rsid w:val="00F42690"/>
    <w:rsid w:val="00F42A50"/>
    <w:rsid w:val="00F46345"/>
    <w:rsid w:val="00F478CA"/>
    <w:rsid w:val="00F514B0"/>
    <w:rsid w:val="00F516AF"/>
    <w:rsid w:val="00F52517"/>
    <w:rsid w:val="00F52FF5"/>
    <w:rsid w:val="00F53837"/>
    <w:rsid w:val="00F541A9"/>
    <w:rsid w:val="00F55BA9"/>
    <w:rsid w:val="00F5617C"/>
    <w:rsid w:val="00F563CF"/>
    <w:rsid w:val="00F56AD6"/>
    <w:rsid w:val="00F56D9E"/>
    <w:rsid w:val="00F57211"/>
    <w:rsid w:val="00F61EE6"/>
    <w:rsid w:val="00F631D1"/>
    <w:rsid w:val="00F65581"/>
    <w:rsid w:val="00F6728C"/>
    <w:rsid w:val="00F67EBE"/>
    <w:rsid w:val="00F71602"/>
    <w:rsid w:val="00F718EC"/>
    <w:rsid w:val="00F77207"/>
    <w:rsid w:val="00F7758D"/>
    <w:rsid w:val="00F778FE"/>
    <w:rsid w:val="00F80D79"/>
    <w:rsid w:val="00F825E6"/>
    <w:rsid w:val="00F85A4D"/>
    <w:rsid w:val="00F8687C"/>
    <w:rsid w:val="00F87035"/>
    <w:rsid w:val="00F87794"/>
    <w:rsid w:val="00F917C2"/>
    <w:rsid w:val="00F91DC3"/>
    <w:rsid w:val="00F922D6"/>
    <w:rsid w:val="00F931E1"/>
    <w:rsid w:val="00F94579"/>
    <w:rsid w:val="00F94F28"/>
    <w:rsid w:val="00F952B4"/>
    <w:rsid w:val="00F9557E"/>
    <w:rsid w:val="00F96870"/>
    <w:rsid w:val="00F96D16"/>
    <w:rsid w:val="00F97BA8"/>
    <w:rsid w:val="00FA152A"/>
    <w:rsid w:val="00FA39B7"/>
    <w:rsid w:val="00FA3E06"/>
    <w:rsid w:val="00FA5043"/>
    <w:rsid w:val="00FA5DD6"/>
    <w:rsid w:val="00FA7CD9"/>
    <w:rsid w:val="00FA7F8A"/>
    <w:rsid w:val="00FB0252"/>
    <w:rsid w:val="00FB0888"/>
    <w:rsid w:val="00FB0BCF"/>
    <w:rsid w:val="00FB25BC"/>
    <w:rsid w:val="00FB354B"/>
    <w:rsid w:val="00FB4834"/>
    <w:rsid w:val="00FB5ED7"/>
    <w:rsid w:val="00FB6F72"/>
    <w:rsid w:val="00FC1BC6"/>
    <w:rsid w:val="00FC202F"/>
    <w:rsid w:val="00FC3D77"/>
    <w:rsid w:val="00FC5B24"/>
    <w:rsid w:val="00FC60C6"/>
    <w:rsid w:val="00FC6651"/>
    <w:rsid w:val="00FC71CD"/>
    <w:rsid w:val="00FC7CDB"/>
    <w:rsid w:val="00FD01C9"/>
    <w:rsid w:val="00FD02FE"/>
    <w:rsid w:val="00FD2033"/>
    <w:rsid w:val="00FD3CF9"/>
    <w:rsid w:val="00FD3D2D"/>
    <w:rsid w:val="00FD49DF"/>
    <w:rsid w:val="00FD52E4"/>
    <w:rsid w:val="00FD61C8"/>
    <w:rsid w:val="00FD69A9"/>
    <w:rsid w:val="00FD7DED"/>
    <w:rsid w:val="00FE2AD6"/>
    <w:rsid w:val="00FE34A9"/>
    <w:rsid w:val="00FE4AD7"/>
    <w:rsid w:val="00FE4AF4"/>
    <w:rsid w:val="00FE534F"/>
    <w:rsid w:val="00FE63AF"/>
    <w:rsid w:val="00FE7856"/>
    <w:rsid w:val="00FE79DE"/>
    <w:rsid w:val="00FE7A0B"/>
    <w:rsid w:val="00FF104F"/>
    <w:rsid w:val="00FF1B8A"/>
    <w:rsid w:val="00FF36C1"/>
    <w:rsid w:val="00FF551A"/>
    <w:rsid w:val="00FF571C"/>
    <w:rsid w:val="00FF6338"/>
    <w:rsid w:val="00FF689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EE78"/>
  <w15:docId w15:val="{4516253F-48A1-45E1-8A16-01EDAF3DC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251316"/>
    <w:pPr>
      <w:numPr>
        <w:numId w:val="1"/>
      </w:numPr>
      <w:outlineLvl w:val="0"/>
    </w:pPr>
    <w:rPr>
      <w:b/>
    </w:rPr>
  </w:style>
  <w:style w:type="paragraph" w:styleId="Ttulo2">
    <w:name w:val="heading 2"/>
    <w:basedOn w:val="Ttulo1"/>
    <w:next w:val="Normal"/>
    <w:link w:val="Ttulo2Char"/>
    <w:unhideWhenUsed/>
    <w:qFormat/>
    <w:rsid w:val="009371C8"/>
    <w:pPr>
      <w:numPr>
        <w:ilvl w:val="1"/>
      </w:numPr>
      <w:outlineLvl w:val="1"/>
    </w:pPr>
    <w:rPr>
      <w:b w:val="0"/>
      <w:lang w:eastAsia="pt-BR"/>
    </w:rPr>
  </w:style>
  <w:style w:type="paragraph" w:styleId="Ttulo3">
    <w:name w:val="heading 3"/>
    <w:basedOn w:val="Ttulo2"/>
    <w:next w:val="Normal"/>
    <w:link w:val="Ttulo3Char"/>
    <w:unhideWhenUsed/>
    <w:qFormat/>
    <w:rsid w:val="00795266"/>
    <w:pPr>
      <w:numPr>
        <w:ilvl w:val="2"/>
      </w:numPr>
      <w:outlineLvl w:val="2"/>
    </w:pPr>
    <w:rPr>
      <w:szCs w:val="20"/>
    </w:rPr>
  </w:style>
  <w:style w:type="paragraph" w:styleId="Ttulo4">
    <w:name w:val="heading 4"/>
    <w:basedOn w:val="Ttulo3"/>
    <w:next w:val="Normal"/>
    <w:link w:val="Ttulo4Char"/>
    <w:unhideWhenUsed/>
    <w:qFormat/>
    <w:rsid w:val="00336C8A"/>
    <w:pPr>
      <w:numPr>
        <w:ilvl w:val="0"/>
        <w:numId w:val="0"/>
      </w:numPr>
      <w:ind w:left="1728" w:hanging="648"/>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B4834"/>
    <w:pPr>
      <w:numPr>
        <w:numId w:val="29"/>
      </w:numPr>
      <w:contextualSpacing/>
    </w:pPr>
  </w:style>
  <w:style w:type="character" w:customStyle="1" w:styleId="Ttulo1Char">
    <w:name w:val="Título 1 Char"/>
    <w:basedOn w:val="Fontepargpadro"/>
    <w:link w:val="Ttulo1"/>
    <w:rsid w:val="00251316"/>
    <w:rPr>
      <w:rFonts w:ascii="Arial" w:hAnsi="Arial" w:cs="Arial"/>
      <w:b/>
      <w:sz w:val="20"/>
      <w:szCs w:val="24"/>
    </w:rPr>
  </w:style>
  <w:style w:type="character" w:customStyle="1" w:styleId="Ttulo2Char">
    <w:name w:val="Título 2 Char"/>
    <w:basedOn w:val="Fontepargpadro"/>
    <w:link w:val="Ttulo2"/>
    <w:rsid w:val="009371C8"/>
    <w:rPr>
      <w:rFonts w:ascii="Arial" w:hAnsi="Arial" w:cs="Arial"/>
      <w:sz w:val="20"/>
      <w:szCs w:val="24"/>
      <w:lang w:eastAsia="pt-BR"/>
    </w:rPr>
  </w:style>
  <w:style w:type="character" w:customStyle="1" w:styleId="Ttulo3Char">
    <w:name w:val="Título 3 Char"/>
    <w:basedOn w:val="Fontepargpadro"/>
    <w:link w:val="Ttulo3"/>
    <w:rsid w:val="00795266"/>
    <w:rPr>
      <w:rFonts w:ascii="Arial" w:hAnsi="Arial" w:cs="Arial"/>
      <w:sz w:val="20"/>
      <w:szCs w:val="20"/>
      <w:lang w:eastAsia="pt-BR"/>
    </w:rPr>
  </w:style>
  <w:style w:type="character" w:customStyle="1" w:styleId="Ttulo4Char">
    <w:name w:val="Título 4 Char"/>
    <w:basedOn w:val="Fontepargpadro"/>
    <w:link w:val="Ttulo4"/>
    <w:rsid w:val="00336C8A"/>
    <w:rPr>
      <w:rFonts w:ascii="Arial" w:hAnsi="Arial" w:cs="Arial"/>
      <w:sz w:val="20"/>
      <w:szCs w:val="20"/>
      <w:lang w:eastAsia="pt-BR"/>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3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styleId="Citao">
    <w:name w:val="Quote"/>
    <w:basedOn w:val="Normal"/>
    <w:next w:val="Normal"/>
    <w:link w:val="CitaoChar"/>
    <w:uiPriority w:val="29"/>
    <w:qFormat/>
    <w:rsid w:val="0026641E"/>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ahoma"/>
      <w:i/>
      <w:iCs/>
      <w:color w:val="000000"/>
    </w:rPr>
  </w:style>
  <w:style w:type="character" w:customStyle="1" w:styleId="CitaoChar">
    <w:name w:val="Citação Char"/>
    <w:basedOn w:val="Fontepargpadro"/>
    <w:link w:val="Citao"/>
    <w:uiPriority w:val="29"/>
    <w:rsid w:val="0026641E"/>
    <w:rPr>
      <w:rFonts w:ascii="Arial" w:eastAsia="Calibri" w:hAnsi="Arial" w:cs="Tahoma"/>
      <w:i/>
      <w:iCs/>
      <w:color w:val="000000"/>
      <w:sz w:val="20"/>
      <w:szCs w:val="24"/>
      <w:shd w:val="clear" w:color="auto" w:fill="FFFFCC"/>
    </w:rPr>
  </w:style>
  <w:style w:type="paragraph" w:customStyle="1" w:styleId="textbody">
    <w:name w:val="textbody"/>
    <w:basedOn w:val="Normal"/>
    <w:rsid w:val="005F2AD3"/>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769933598">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36C77-CE7D-4780-A948-13AA2FD76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136</Words>
  <Characters>739</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José Dantas Mendes Neto</cp:lastModifiedBy>
  <cp:revision>3</cp:revision>
  <cp:lastPrinted>2021-11-24T14:13:00Z</cp:lastPrinted>
  <dcterms:created xsi:type="dcterms:W3CDTF">2021-11-24T14:15:00Z</dcterms:created>
  <dcterms:modified xsi:type="dcterms:W3CDTF">2021-11-24T14:16:00Z</dcterms:modified>
</cp:coreProperties>
</file>